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FCC7E" w14:textId="77777777" w:rsidR="00335C0D" w:rsidRPr="00335C0D" w:rsidRDefault="00335C0D" w:rsidP="00335C0D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335C0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Министерство образования и науки Республики Башкортостан</w:t>
      </w:r>
    </w:p>
    <w:p w14:paraId="5824FF53" w14:textId="77777777" w:rsidR="00335C0D" w:rsidRPr="00335C0D" w:rsidRDefault="00335C0D" w:rsidP="00335C0D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335C0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 профессиональное  образовательное учреждение</w:t>
      </w:r>
    </w:p>
    <w:p w14:paraId="1E63EF3E" w14:textId="77777777" w:rsidR="00335C0D" w:rsidRPr="00335C0D" w:rsidRDefault="00335C0D" w:rsidP="00335C0D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335C0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14:paraId="7ADDDA10" w14:textId="77777777" w:rsidR="00335C0D" w:rsidRPr="00335C0D" w:rsidRDefault="00335C0D" w:rsidP="00335C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2C038F06" w14:textId="77777777" w:rsidR="00335C0D" w:rsidRPr="00335C0D" w:rsidRDefault="00335C0D" w:rsidP="00335C0D">
      <w:pPr>
        <w:tabs>
          <w:tab w:val="left" w:pos="2100"/>
          <w:tab w:val="center" w:pos="4677"/>
          <w:tab w:val="left" w:pos="5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335C0D" w:rsidRPr="00335C0D" w14:paraId="3FB6FC54" w14:textId="77777777" w:rsidTr="00335C0D">
        <w:tc>
          <w:tcPr>
            <w:tcW w:w="3403" w:type="dxa"/>
            <w:hideMark/>
          </w:tcPr>
          <w:p w14:paraId="1F92B2B9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59DF1901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ПЦК</w:t>
            </w:r>
          </w:p>
          <w:p w14:paraId="5ECF253C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4BD461E3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Протокол№ ____</w:t>
            </w:r>
          </w:p>
          <w:p w14:paraId="2DBC1B4E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«__»___________2020г</w:t>
            </w:r>
          </w:p>
          <w:p w14:paraId="24705103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Председатель__________</w:t>
            </w:r>
          </w:p>
          <w:p w14:paraId="03E0931F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/Ф.И.О.</w:t>
            </w:r>
            <w:bookmarkStart w:id="0" w:name="_GoBack"/>
            <w:bookmarkEnd w:id="0"/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3578" w:type="dxa"/>
          </w:tcPr>
          <w:p w14:paraId="5978B41F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06A2FB62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педагогическим</w:t>
            </w:r>
          </w:p>
          <w:p w14:paraId="35928437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советом колледжа</w:t>
            </w:r>
          </w:p>
          <w:p w14:paraId="50E712DD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Протокол№____</w:t>
            </w:r>
          </w:p>
          <w:p w14:paraId="4BCB7CCE" w14:textId="77777777" w:rsidR="00335C0D" w:rsidRPr="00335C0D" w:rsidRDefault="00335C0D" w:rsidP="0033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«___»____________20___г.</w:t>
            </w:r>
          </w:p>
          <w:p w14:paraId="587FC07A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14:paraId="3807F9C3" w14:textId="77777777" w:rsidR="00335C0D" w:rsidRPr="00335C0D" w:rsidRDefault="00335C0D" w:rsidP="0033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УТВЕРЖДАЮ</w:t>
            </w:r>
          </w:p>
          <w:p w14:paraId="250587D5" w14:textId="77777777" w:rsidR="00335C0D" w:rsidRPr="00335C0D" w:rsidRDefault="00335C0D" w:rsidP="0033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и.о. директора </w:t>
            </w:r>
          </w:p>
          <w:p w14:paraId="6038AF9F" w14:textId="77777777" w:rsidR="00335C0D" w:rsidRPr="00335C0D" w:rsidRDefault="00335C0D" w:rsidP="0033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ГБПОУ Уфимский </w:t>
            </w:r>
          </w:p>
          <w:p w14:paraId="79B65E45" w14:textId="77777777" w:rsidR="00335C0D" w:rsidRPr="00335C0D" w:rsidRDefault="00335C0D" w:rsidP="0033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политехнический  колледж </w:t>
            </w:r>
          </w:p>
          <w:p w14:paraId="644B7267" w14:textId="77777777" w:rsidR="00335C0D" w:rsidRPr="00335C0D" w:rsidRDefault="00335C0D" w:rsidP="0033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 </w:t>
            </w:r>
            <w:proofErr w:type="spellStart"/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Е.А.Маркелова</w:t>
            </w:r>
            <w:proofErr w:type="spellEnd"/>
          </w:p>
          <w:p w14:paraId="3D70C4A4" w14:textId="77777777" w:rsidR="00335C0D" w:rsidRPr="00335C0D" w:rsidRDefault="00335C0D" w:rsidP="00335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35C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«___»______________20___г.</w:t>
            </w:r>
          </w:p>
          <w:p w14:paraId="2A349EA5" w14:textId="77777777" w:rsidR="00335C0D" w:rsidRPr="00335C0D" w:rsidRDefault="00335C0D" w:rsidP="00335C0D">
            <w:pPr>
              <w:tabs>
                <w:tab w:val="left" w:pos="2100"/>
                <w:tab w:val="center" w:pos="4677"/>
                <w:tab w:val="left" w:pos="5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D57754" w14:textId="77777777" w:rsidR="00EB2294" w:rsidRPr="00EB2294" w:rsidRDefault="00EB2294" w:rsidP="00EB2294">
      <w:pPr>
        <w:widowControl w:val="0"/>
        <w:spacing w:after="736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4F8452" w14:textId="77777777" w:rsidR="00EB2294" w:rsidRPr="00EB2294" w:rsidRDefault="00EB2294" w:rsidP="00EB2294">
      <w:pPr>
        <w:widowControl w:val="0"/>
        <w:spacing w:after="736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3F71C" w14:textId="77777777" w:rsidR="00EB2294" w:rsidRPr="00EB2294" w:rsidRDefault="00EB2294" w:rsidP="00EB2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ПРОГРАММа общеобразовательной</w:t>
      </w:r>
    </w:p>
    <w:p w14:paraId="137BC54A" w14:textId="77777777" w:rsidR="00EB2294" w:rsidRPr="00EB2294" w:rsidRDefault="00EB2294" w:rsidP="00EB2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УЧЕБНОЙ ДИСЦИПЛИНЫ </w:t>
      </w:r>
    </w:p>
    <w:p w14:paraId="0E4C72BD" w14:textId="77777777" w:rsidR="00EB2294" w:rsidRPr="00EB2294" w:rsidRDefault="00EB2294" w:rsidP="00EB2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«ОУД. 05. ИСТОРИЯ»</w:t>
      </w:r>
    </w:p>
    <w:p w14:paraId="25DA81BF" w14:textId="77777777" w:rsidR="00EB2294" w:rsidRPr="00EB2294" w:rsidRDefault="00EB2294" w:rsidP="00EB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Предметная область: "Общественные науки"</w:t>
      </w:r>
    </w:p>
    <w:p w14:paraId="4AB041FF" w14:textId="77777777" w:rsidR="00EB2294" w:rsidRPr="00EB2294" w:rsidRDefault="00EB2294" w:rsidP="00EB2294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</w:t>
      </w:r>
      <w:r w:rsidR="005D4C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сия СПО </w:t>
      </w:r>
      <w:r w:rsidR="00316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23.01.09 Машинист локомотива</w:t>
      </w:r>
    </w:p>
    <w:p w14:paraId="66E0A3A8" w14:textId="77777777" w:rsidR="00EB2294" w:rsidRPr="00EB2294" w:rsidRDefault="00EB2294" w:rsidP="00EB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(профиль:</w:t>
      </w:r>
      <w:r w:rsidR="00D4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289A" w:rsidRPr="00D42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технологический</w:t>
      </w: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2F363EF" w14:textId="77777777" w:rsidR="00EB2294" w:rsidRPr="00EB2294" w:rsidRDefault="00EB2294" w:rsidP="00EB2294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4DA3FC" w14:textId="77777777" w:rsidR="00EB2294" w:rsidRPr="00EB2294" w:rsidRDefault="00EB2294" w:rsidP="00EB229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98E46B" w14:textId="77777777" w:rsidR="00EB2294" w:rsidRPr="00EB2294" w:rsidRDefault="00EB2294" w:rsidP="00EB2294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 3 от 21 июля 2015 г. Регистрационный номер рецензии 376 от 23 июля 2015г. ФГАУ «ФИРО»), </w:t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с учетом уточнения Научно – методического совета Центра профессионального образования и систем квалификаций  ФГАУ «ФИРО» (Протокол № 3 от 25 мая 2017г.).</w:t>
      </w:r>
    </w:p>
    <w:p w14:paraId="7B7FCFF5" w14:textId="77777777" w:rsidR="00EB2294" w:rsidRPr="00EB2294" w:rsidRDefault="00EB2294" w:rsidP="00EB2294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Разработчик: Баталов А.Р., преподавате</w:t>
      </w:r>
      <w:r w:rsidR="00101ECC">
        <w:rPr>
          <w:rFonts w:ascii="Times New Roman" w:eastAsia="Times New Roman" w:hAnsi="Times New Roman" w:cs="Times New Roman"/>
          <w:sz w:val="24"/>
          <w:szCs w:val="24"/>
        </w:rPr>
        <w:t>ль высшей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категории</w:t>
      </w:r>
    </w:p>
    <w:p w14:paraId="7159EA34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7AC501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E4716E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E08066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AA9136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919B63" w14:textId="77777777" w:rsidR="00EB2294" w:rsidRPr="00EB2294" w:rsidRDefault="00EB2294" w:rsidP="00D4289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02E57A" w14:textId="0EF49475" w:rsidR="00EB2294" w:rsidRDefault="00A9697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35C0D">
        <w:rPr>
          <w:rFonts w:ascii="Times New Roman" w:eastAsia="Times New Roman" w:hAnsi="Times New Roman" w:cs="Times New Roman"/>
          <w:sz w:val="24"/>
          <w:szCs w:val="24"/>
        </w:rPr>
        <w:t>0</w:t>
      </w:r>
    </w:p>
    <w:p w14:paraId="2D8F6E1B" w14:textId="77777777" w:rsidR="00335C0D" w:rsidRPr="00EB2294" w:rsidRDefault="00335C0D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2A6238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4006E392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СОДЕРЖАНИЕ                                                                                        </w:t>
      </w:r>
      <w:proofErr w:type="spellStart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стр</w:t>
      </w:r>
      <w:proofErr w:type="spellEnd"/>
    </w:p>
    <w:p w14:paraId="63554116" w14:textId="77777777" w:rsidR="00EB2294" w:rsidRPr="00EB2294" w:rsidRDefault="00EB2294" w:rsidP="00EB2294">
      <w:pPr>
        <w:numPr>
          <w:ilvl w:val="0"/>
          <w:numId w:val="1"/>
        </w:numPr>
        <w:spacing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Общая характеристика учебной дисциплины………………………......3</w:t>
      </w:r>
    </w:p>
    <w:p w14:paraId="58AEDC28" w14:textId="77777777" w:rsidR="00EB2294" w:rsidRPr="00EB2294" w:rsidRDefault="00EB2294" w:rsidP="00EB2294">
      <w:pPr>
        <w:numPr>
          <w:ilvl w:val="0"/>
          <w:numId w:val="1"/>
        </w:numPr>
        <w:spacing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Паспорт программы учебной дисциплины………………………….......3</w:t>
      </w:r>
    </w:p>
    <w:p w14:paraId="4740CB57" w14:textId="77777777" w:rsidR="00EB2294" w:rsidRPr="00EB2294" w:rsidRDefault="00EB2294" w:rsidP="00EB2294">
      <w:pPr>
        <w:numPr>
          <w:ilvl w:val="0"/>
          <w:numId w:val="1"/>
        </w:numPr>
        <w:spacing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Структура и содержание </w:t>
      </w:r>
      <w:r w:rsidR="00831C07">
        <w:rPr>
          <w:rFonts w:ascii="Times New Roman" w:eastAsia="Times New Roman" w:hAnsi="Times New Roman" w:cs="Times New Roman"/>
          <w:sz w:val="24"/>
          <w:szCs w:val="24"/>
        </w:rPr>
        <w:t>учебной дисциплины………………………... 8</w:t>
      </w:r>
    </w:p>
    <w:p w14:paraId="1BC59629" w14:textId="77777777" w:rsidR="00EB2294" w:rsidRPr="00EB2294" w:rsidRDefault="00EB2294" w:rsidP="00EB2294">
      <w:pPr>
        <w:numPr>
          <w:ilvl w:val="0"/>
          <w:numId w:val="1"/>
        </w:numPr>
        <w:spacing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Условия реализации  прогр</w:t>
      </w:r>
      <w:r w:rsidR="00831C07">
        <w:rPr>
          <w:rFonts w:ascii="Times New Roman" w:eastAsia="Times New Roman" w:hAnsi="Times New Roman" w:cs="Times New Roman"/>
          <w:sz w:val="24"/>
          <w:szCs w:val="24"/>
        </w:rPr>
        <w:t>аммы учебной дисциплины……………….59</w:t>
      </w:r>
    </w:p>
    <w:p w14:paraId="061E564D" w14:textId="77777777" w:rsidR="00EB2294" w:rsidRPr="00EB2294" w:rsidRDefault="00EB2294" w:rsidP="00EB2294">
      <w:pPr>
        <w:numPr>
          <w:ilvl w:val="0"/>
          <w:numId w:val="1"/>
        </w:numPr>
        <w:spacing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</w:t>
      </w:r>
      <w:r w:rsidR="00831C07">
        <w:rPr>
          <w:rFonts w:ascii="Times New Roman" w:eastAsia="Times New Roman" w:hAnsi="Times New Roman" w:cs="Times New Roman"/>
          <w:sz w:val="24"/>
          <w:szCs w:val="24"/>
        </w:rPr>
        <w:t>ния учебной дисциплины….......62</w:t>
      </w:r>
    </w:p>
    <w:p w14:paraId="54E16C50" w14:textId="77777777" w:rsidR="00EB2294" w:rsidRPr="00EB2294" w:rsidRDefault="00EB2294" w:rsidP="00EB2294">
      <w:pPr>
        <w:spacing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67051692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3FD341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9833E4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0B6C0C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3CE75F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84E746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95860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B03397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B80418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1D734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298822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85A90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973AD4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B89BCC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3DD792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3DC8D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B0BEE7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9867CE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D3130A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8E523C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F574FA" w14:textId="77777777" w:rsid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588F8" w14:textId="77777777" w:rsidR="005D4C9B" w:rsidRPr="00EB2294" w:rsidRDefault="005D4C9B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44605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EF02EF" w14:textId="77777777" w:rsidR="00EB2294" w:rsidRPr="00EB2294" w:rsidRDefault="00EB2294" w:rsidP="00EB2294">
      <w:pPr>
        <w:widowControl w:val="0"/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Общая характеристика учебной дисциплины «История»</w:t>
      </w:r>
    </w:p>
    <w:p w14:paraId="4D5071DA" w14:textId="77777777" w:rsidR="00EB2294" w:rsidRPr="00EB2294" w:rsidRDefault="00EB2294" w:rsidP="00EB2294">
      <w:pPr>
        <w:widowControl w:val="0"/>
        <w:spacing w:after="0" w:line="240" w:lineRule="auto"/>
        <w:ind w:left="3" w:right="6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2C88AC" w14:textId="77777777" w:rsidR="00EB2294" w:rsidRPr="00EB2294" w:rsidRDefault="00EB2294" w:rsidP="00EB2294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Программа общеобразовательной учебной дисциплины «История» предназна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чена для изучения истории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14:paraId="2183E51C" w14:textId="77777777" w:rsidR="00EB2294" w:rsidRPr="00EB2294" w:rsidRDefault="00EB2294" w:rsidP="00EB2294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Программа разработана на основе требований ФГОС среднего общего образования, 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2/16-з),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предъявляемых к структуре, содержанию и результатам освоения учебной дисципли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14:paraId="5BF9269B" w14:textId="77777777" w:rsidR="00EB2294" w:rsidRPr="00EB2294" w:rsidRDefault="00EB2294" w:rsidP="00EB2294">
      <w:pPr>
        <w:widowControl w:val="0"/>
        <w:spacing w:after="60" w:line="240" w:lineRule="auto"/>
        <w:ind w:right="2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Содержание программы 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«История»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направлено на достижение следующих 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лей:</w:t>
      </w:r>
    </w:p>
    <w:p w14:paraId="004AF46F" w14:textId="77777777" w:rsidR="00EB2294" w:rsidRPr="00EB2294" w:rsidRDefault="00EB2294" w:rsidP="00EB2294">
      <w:pPr>
        <w:widowControl w:val="0"/>
        <w:numPr>
          <w:ilvl w:val="0"/>
          <w:numId w:val="14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молодого поколения исторических ориентиров самоидентифи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кации в современном мире, гражданской идентичности личности;</w:t>
      </w:r>
    </w:p>
    <w:p w14:paraId="568FFDEC" w14:textId="77777777" w:rsidR="00EB2294" w:rsidRPr="00EB2294" w:rsidRDefault="00EB2294" w:rsidP="00EB2294">
      <w:pPr>
        <w:widowControl w:val="0"/>
        <w:numPr>
          <w:ilvl w:val="0"/>
          <w:numId w:val="14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понимания истории как процесса эволюции общества, цивили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зации и истории как науки;</w:t>
      </w:r>
    </w:p>
    <w:p w14:paraId="6D0D1808" w14:textId="77777777" w:rsidR="00EB2294" w:rsidRPr="00EB2294" w:rsidRDefault="00EB2294" w:rsidP="00EB2294">
      <w:pPr>
        <w:widowControl w:val="0"/>
        <w:numPr>
          <w:ilvl w:val="0"/>
          <w:numId w:val="14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2A5FD635" w14:textId="77777777" w:rsidR="00EB2294" w:rsidRPr="00EB2294" w:rsidRDefault="00EB2294" w:rsidP="00EB2294">
      <w:pPr>
        <w:widowControl w:val="0"/>
        <w:numPr>
          <w:ilvl w:val="0"/>
          <w:numId w:val="14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способности у обучающихся осмысливать важнейшие исторические события, процессы и явления;</w:t>
      </w:r>
    </w:p>
    <w:p w14:paraId="39A966ED" w14:textId="77777777" w:rsidR="00EB2294" w:rsidRPr="00EB2294" w:rsidRDefault="00EB2294" w:rsidP="00EB2294">
      <w:pPr>
        <w:widowControl w:val="0"/>
        <w:numPr>
          <w:ilvl w:val="0"/>
          <w:numId w:val="14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14:paraId="32DE6A5D" w14:textId="77777777" w:rsidR="00EB2294" w:rsidRPr="00EB2294" w:rsidRDefault="00EB2294" w:rsidP="00EB2294">
      <w:pPr>
        <w:widowControl w:val="0"/>
        <w:numPr>
          <w:ilvl w:val="0"/>
          <w:numId w:val="14"/>
        </w:numPr>
        <w:tabs>
          <w:tab w:val="left" w:pos="579"/>
        </w:tabs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обучающихся в духе патриотизма, уважения к истории своего От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ечества как единого многонационального государства, построенного на основе равенства всех народов России.</w:t>
      </w:r>
    </w:p>
    <w:p w14:paraId="19A34A94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ППСС)</w:t>
      </w:r>
    </w:p>
    <w:p w14:paraId="2870CC9C" w14:textId="77777777" w:rsidR="00EB2294" w:rsidRPr="00EB2294" w:rsidRDefault="00EB2294" w:rsidP="00EB2294">
      <w:pPr>
        <w:widowControl w:val="0"/>
        <w:spacing w:after="0" w:line="240" w:lineRule="auto"/>
        <w:ind w:right="6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664308" w14:textId="77777777" w:rsidR="00EB2294" w:rsidRPr="00EB2294" w:rsidRDefault="00EB2294" w:rsidP="00EB2294">
      <w:pPr>
        <w:widowControl w:val="0"/>
        <w:spacing w:after="0" w:line="240" w:lineRule="auto"/>
        <w:ind w:right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Паспорт программы учебной дисциплины «История»</w:t>
      </w:r>
    </w:p>
    <w:p w14:paraId="102652E4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2.1.</w:t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Область применения программы</w:t>
      </w:r>
    </w:p>
    <w:p w14:paraId="2946A529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Программа общеобразовательной учебной дисциплины «История» предназна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чена для изучения истории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Протокол № 3 от 21 июля 2015 г.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 «История», в соответствии с Рекомендациями по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организации получения среднего общего образования в пределах освоения образовательных программ среднего профес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14:paraId="163ACF71" w14:textId="77777777" w:rsidR="00EB2294" w:rsidRPr="00EB2294" w:rsidRDefault="00EB2294" w:rsidP="00EB2294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34E8B5" w14:textId="77777777" w:rsidR="00EB2294" w:rsidRPr="00EB2294" w:rsidRDefault="00D225CA" w:rsidP="00EB2294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Профессия СПО </w:t>
      </w:r>
      <w:r w:rsidR="005D4C9B" w:rsidRPr="005D4C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23.01.09  «Машинист локомотива»</w:t>
      </w:r>
    </w:p>
    <w:p w14:paraId="2DD04C9C" w14:textId="77777777" w:rsidR="00EB2294" w:rsidRPr="00EB2294" w:rsidRDefault="00EB2294" w:rsidP="00EB229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17C2E2" w14:textId="77777777" w:rsidR="00EB2294" w:rsidRPr="00EB2294" w:rsidRDefault="00EB2294" w:rsidP="00EB2294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2.2.</w:t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Место дисциплины в структуре основной профессиональной образовательной программы</w:t>
      </w:r>
    </w:p>
    <w:p w14:paraId="499C1325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«История» является учебным предметом по выбору из обязательной предметной области «Общественные науки» ФГОС среднего общего образования. </w:t>
      </w:r>
    </w:p>
    <w:p w14:paraId="03975161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история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(ППКРС). </w:t>
      </w:r>
    </w:p>
    <w:p w14:paraId="5F19AF08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При осв</w:t>
      </w:r>
      <w:r w:rsidR="00670440">
        <w:rPr>
          <w:rFonts w:ascii="Times New Roman" w:eastAsia="Times New Roman" w:hAnsi="Times New Roman" w:cs="Times New Roman"/>
          <w:sz w:val="24"/>
          <w:szCs w:val="24"/>
        </w:rPr>
        <w:t>оении профессий СПО технологического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и социально-экономического профилей профессионального образования «История» изучается на базовом уровне ФГОС среднего общего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студентов.</w:t>
      </w:r>
    </w:p>
    <w:p w14:paraId="775CB9F8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2.3. Цели и задачи дисциплины - требования к результатам освоения дисциплины:</w:t>
      </w:r>
    </w:p>
    <w:p w14:paraId="3B5746CC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Освоение содержания учебной дисциплины «История» обеспечивает достижение обучающимися следующих </w:t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результатов:</w:t>
      </w:r>
    </w:p>
    <w:p w14:paraId="1E43C293" w14:textId="77777777" w:rsid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личностных:</w:t>
      </w:r>
    </w:p>
    <w:p w14:paraId="288C394D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67F05C8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720D9615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3) готовность к служению Отечеству, его защите;</w:t>
      </w:r>
    </w:p>
    <w:p w14:paraId="0E4387F6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FC3A43C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F8070A9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</w:t>
      </w: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1D6EB539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B2B1D88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14:paraId="0018AB60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D73217F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54D8D1A4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1CEF5327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2455B917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7AA6A7F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2FC43406" w14:textId="77777777" w:rsidR="00F72AB7" w:rsidRPr="00F72AB7" w:rsidRDefault="00F72AB7" w:rsidP="00EB2294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14:paraId="150C9243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метапредметных:</w:t>
      </w:r>
    </w:p>
    <w:p w14:paraId="1E53E424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363FDB7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E0917A4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DDCD754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C3D88F5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</w:t>
      </w: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FBBF7DF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14:paraId="2920E9D3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EB705E3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E69C52E" w14:textId="77777777" w:rsidR="00F72AB7" w:rsidRPr="00F72AB7" w:rsidRDefault="00F72AB7" w:rsidP="00F72AB7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AB7">
        <w:rPr>
          <w:rFonts w:ascii="Times New Roman" w:eastAsia="Times New Roman" w:hAnsi="Times New Roman" w:cs="Times New Roman"/>
          <w:bCs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3ABE6F52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предметных:</w:t>
      </w:r>
    </w:p>
    <w:p w14:paraId="36C16F23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35D15D18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3BED3138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15860079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владение навыками проектной деятельности и исторической реконструкции с привлечением различных источников;</w:t>
      </w:r>
    </w:p>
    <w:p w14:paraId="50CCCE3D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сформированность умений вести диалог, обосновывать свою точку зрения в дискуссии по исторической тематике. </w:t>
      </w:r>
    </w:p>
    <w:p w14:paraId="5C10E169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A45E87" w14:textId="77777777" w:rsidR="00EB2294" w:rsidRPr="00EB2294" w:rsidRDefault="00EB2294" w:rsidP="00EB22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 изучения общеобразовательного цикла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по базовым дисциплинам должен обладать общими компетенциями, включающими в себя способности:</w:t>
      </w:r>
    </w:p>
    <w:tbl>
      <w:tblPr>
        <w:tblW w:w="9489" w:type="dxa"/>
        <w:tblInd w:w="-106" w:type="dxa"/>
        <w:tblLook w:val="00A0" w:firstRow="1" w:lastRow="0" w:firstColumn="1" w:lastColumn="0" w:noHBand="0" w:noVBand="0"/>
      </w:tblPr>
      <w:tblGrid>
        <w:gridCol w:w="9489"/>
      </w:tblGrid>
      <w:tr w:rsidR="00EB2294" w:rsidRPr="00EB2294" w14:paraId="527D73E5" w14:textId="77777777" w:rsidTr="00EB2294">
        <w:trPr>
          <w:cantSplit/>
          <w:trHeight w:val="147"/>
        </w:trPr>
        <w:tc>
          <w:tcPr>
            <w:tcW w:w="9489" w:type="dxa"/>
          </w:tcPr>
          <w:p w14:paraId="52CB0B4D" w14:textId="77777777" w:rsidR="00EB2294" w:rsidRPr="00EB2294" w:rsidRDefault="00EB2294" w:rsidP="00EB2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DB7F7C1" w14:textId="77777777" w:rsidTr="00EB2294">
        <w:trPr>
          <w:cantSplit/>
          <w:trHeight w:val="147"/>
        </w:trPr>
        <w:tc>
          <w:tcPr>
            <w:tcW w:w="9489" w:type="dxa"/>
          </w:tcPr>
          <w:p w14:paraId="31D3F9C0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2C210142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093A17E6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14:paraId="14B37AA5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4474C63C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EE5D1C6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61AD7AEF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57521324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02B530A3" w14:textId="77777777" w:rsidR="00D225CA" w:rsidRPr="00D225CA" w:rsidRDefault="00D225CA" w:rsidP="00D225C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деятельности.</w:t>
            </w:r>
          </w:p>
          <w:p w14:paraId="7C17878C" w14:textId="77777777" w:rsidR="00EB2294" w:rsidRPr="00EB2294" w:rsidRDefault="00EB2294" w:rsidP="006E3E1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294" w:rsidRPr="00EB2294" w14:paraId="2AA7767D" w14:textId="77777777" w:rsidTr="00EB2294">
        <w:trPr>
          <w:cantSplit/>
          <w:trHeight w:val="147"/>
        </w:trPr>
        <w:tc>
          <w:tcPr>
            <w:tcW w:w="9489" w:type="dxa"/>
          </w:tcPr>
          <w:p w14:paraId="05A87544" w14:textId="77777777" w:rsidR="00EB2294" w:rsidRPr="00EB2294" w:rsidRDefault="00EB2294" w:rsidP="00EB22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294" w:rsidRPr="00EB2294" w14:paraId="4DD180BC" w14:textId="77777777" w:rsidTr="00EB2294">
        <w:trPr>
          <w:cantSplit/>
          <w:trHeight w:val="147"/>
        </w:trPr>
        <w:tc>
          <w:tcPr>
            <w:tcW w:w="9489" w:type="dxa"/>
          </w:tcPr>
          <w:p w14:paraId="75796981" w14:textId="77777777" w:rsidR="00EB2294" w:rsidRPr="00EB2294" w:rsidRDefault="00EB2294" w:rsidP="00EB2294">
            <w:pPr>
              <w:widowControl w:val="0"/>
              <w:tabs>
                <w:tab w:val="left" w:pos="54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495C17D" w14:textId="77777777" w:rsidTr="00EB2294">
        <w:trPr>
          <w:cantSplit/>
          <w:trHeight w:val="652"/>
        </w:trPr>
        <w:tc>
          <w:tcPr>
            <w:tcW w:w="9489" w:type="dxa"/>
          </w:tcPr>
          <w:p w14:paraId="79448456" w14:textId="77777777" w:rsidR="00EB2294" w:rsidRPr="00EB2294" w:rsidRDefault="00EB2294" w:rsidP="00EB2294">
            <w:pPr>
              <w:shd w:val="clear" w:color="auto" w:fill="FFFFFF"/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02CC822" w14:textId="77777777" w:rsidR="00EB2294" w:rsidRPr="00EB2294" w:rsidRDefault="00EB2294" w:rsidP="00EB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Рекомендуемое количество часов на освоение программы дисциплины:</w:t>
      </w:r>
    </w:p>
    <w:p w14:paraId="21066D29" w14:textId="77777777" w:rsidR="00EB2294" w:rsidRPr="00EB2294" w:rsidRDefault="00EB2294" w:rsidP="00EB2294">
      <w:pPr>
        <w:widowControl w:val="0"/>
        <w:spacing w:after="0" w:line="240" w:lineRule="auto"/>
        <w:ind w:right="12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968933" w14:textId="77777777" w:rsidR="00EB2294" w:rsidRPr="00EB2294" w:rsidRDefault="00EB2294" w:rsidP="00EB2294">
      <w:pPr>
        <w:widowControl w:val="0"/>
        <w:spacing w:after="0" w:line="240" w:lineRule="auto"/>
        <w:ind w:right="1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Максимальная учебная нагрузка  обучающегося – 256 часов</w:t>
      </w:r>
    </w:p>
    <w:p w14:paraId="401A320F" w14:textId="77777777" w:rsidR="00EB2294" w:rsidRPr="00EB2294" w:rsidRDefault="00EB2294" w:rsidP="00EB22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Учебная нагрузка на обучающегося – 171 час</w:t>
      </w:r>
    </w:p>
    <w:p w14:paraId="47FF3CB2" w14:textId="77777777" w:rsidR="00EB2294" w:rsidRPr="00EB2294" w:rsidRDefault="00EB2294" w:rsidP="00EB22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Самостоятельная работа обучающегося – 85 часов</w:t>
      </w:r>
    </w:p>
    <w:p w14:paraId="25C84AF0" w14:textId="77777777" w:rsidR="00EB2294" w:rsidRPr="00EB2294" w:rsidRDefault="00EB2294" w:rsidP="00EB22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EF9D9A" w14:textId="77777777" w:rsidR="00EB2294" w:rsidRPr="00EB2294" w:rsidRDefault="00EB2294" w:rsidP="00EB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2.5. Объем учебной дисциплины и виды учебной работы</w:t>
      </w:r>
    </w:p>
    <w:p w14:paraId="767DCA33" w14:textId="77777777" w:rsidR="00EB2294" w:rsidRP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827"/>
      </w:tblGrid>
      <w:tr w:rsidR="00EB2294" w:rsidRPr="00EB2294" w14:paraId="38BF8CC0" w14:textId="77777777" w:rsidTr="00EB2294">
        <w:trPr>
          <w:trHeight w:hRule="exact" w:val="72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C2FBA4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3C98D3" w14:textId="77777777" w:rsidR="00EB2294" w:rsidRPr="00EB2294" w:rsidRDefault="00EB2294" w:rsidP="00EB2294">
            <w:pPr>
              <w:widowControl w:val="0"/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B2294" w:rsidRPr="00EB2294" w14:paraId="6E76AD57" w14:textId="77777777" w:rsidTr="00EB2294">
        <w:trPr>
          <w:trHeight w:hRule="exact" w:val="32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878123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471D7F6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</w:tr>
      <w:tr w:rsidR="00EB2294" w:rsidRPr="00EB2294" w14:paraId="39C35A9E" w14:textId="77777777" w:rsidTr="00EB2294">
        <w:trPr>
          <w:trHeight w:hRule="exact" w:val="2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E4CC8E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Обязательная аудиторная учебная нагрузка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88376E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171</w:t>
            </w:r>
          </w:p>
        </w:tc>
      </w:tr>
      <w:tr w:rsidR="00EB2294" w:rsidRPr="00EB2294" w14:paraId="7322022A" w14:textId="77777777" w:rsidTr="00EB2294">
        <w:trPr>
          <w:trHeight w:hRule="exact" w:val="28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782935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D18683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3B19050" w14:textId="77777777" w:rsidTr="00EB2294">
        <w:trPr>
          <w:trHeight w:hRule="exact"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B9F665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2E8BAF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B2294" w:rsidRPr="00EB2294" w14:paraId="7C0D21FD" w14:textId="77777777" w:rsidTr="00EB2294">
        <w:trPr>
          <w:trHeight w:hRule="exact" w:val="27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FA41CD" w14:textId="77777777" w:rsidR="00EB2294" w:rsidRPr="00EB2294" w:rsidRDefault="00EB2294" w:rsidP="00EB2294">
            <w:pPr>
              <w:widowControl w:val="0"/>
              <w:spacing w:after="0" w:line="240" w:lineRule="auto"/>
              <w:ind w:left="-9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B2F29" w14:textId="77777777" w:rsidR="00EB2294" w:rsidRPr="00EB2294" w:rsidRDefault="00EB2294" w:rsidP="00EB2294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85</w:t>
            </w:r>
          </w:p>
        </w:tc>
      </w:tr>
    </w:tbl>
    <w:p w14:paraId="1EDDEEE8" w14:textId="77777777" w:rsid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432307D5" w14:textId="77777777" w:rsidR="00361D3F" w:rsidRPr="00EB2294" w:rsidRDefault="00361D3F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31F05025" w14:textId="77777777" w:rsidR="00EB2294" w:rsidRP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6B3F6625" w14:textId="77777777" w:rsidR="00EB2294" w:rsidRP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7A3E76F3" w14:textId="77777777" w:rsid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49663C7E" w14:textId="77777777" w:rsidR="004C11D2" w:rsidRDefault="004C11D2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722B7D1F" w14:textId="77777777" w:rsidR="00361D3F" w:rsidRDefault="00361D3F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096BF5D1" w14:textId="77777777" w:rsidR="004C11D2" w:rsidRPr="00EB2294" w:rsidRDefault="004C11D2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0DC2079B" w14:textId="77777777" w:rsidR="00D225CA" w:rsidRDefault="00D225CA" w:rsidP="00D22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AA6D05" w14:textId="77777777" w:rsidR="00D225CA" w:rsidRPr="00EB2294" w:rsidRDefault="00D225CA" w:rsidP="00D22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253D00" w14:textId="77777777" w:rsidR="00EB2294" w:rsidRPr="00EB2294" w:rsidRDefault="00EB2294" w:rsidP="00EB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Содержание учебной дисциплины</w:t>
      </w:r>
    </w:p>
    <w:p w14:paraId="7FA1D6DA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7EBC6FB0" w14:textId="77777777" w:rsidR="00EB2294" w:rsidRPr="00EB2294" w:rsidRDefault="00EB2294" w:rsidP="00EB2294">
      <w:pPr>
        <w:keepNext/>
        <w:keepLines/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14:paraId="1E15B4F1" w14:textId="77777777" w:rsidR="00EB2294" w:rsidRPr="00EB2294" w:rsidRDefault="00EB2294" w:rsidP="00EB2294">
      <w:pPr>
        <w:widowControl w:val="0"/>
        <w:spacing w:after="26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Значение изучения истории. Проблема достоверности исторических знаний. Исто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рические источники, их виды, основные методы работы с ними.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Вспомогательные исторические дисциплины. Историческое событие и исторический факт. Концеп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 исторического развития (формационная, цивилизационная, их сочетание).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Периодизация всемирной истории. История России — часть всемирной истории.</w:t>
      </w:r>
    </w:p>
    <w:p w14:paraId="41CB3AB9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0"/>
        </w:tabs>
        <w:spacing w:after="25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7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Древнейшая стадия истории человечества</w:t>
      </w:r>
      <w:bookmarkEnd w:id="1"/>
    </w:p>
    <w:p w14:paraId="2C989563" w14:textId="77777777" w:rsidR="00EB2294" w:rsidRPr="00EB2294" w:rsidRDefault="00EB2294" w:rsidP="00EB229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Происхождение человека. Люди эпохи палеолита. Источники знаний о древней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шем человеке. Проблемы антропогенеза. Древнейшие виды человека. Расселение</w:t>
      </w: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древнейших людей по земному шару. Появление человека современного вида. Па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леолит.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Условия жизни и занятия первобытных людей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отношения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Родовая община.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Формы первобытного брака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Достижения людей палеолита. При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чины зарождения и особенности первобытной религии и искусства. Археологические памятники палеолита на территории России.</w:t>
      </w:r>
    </w:p>
    <w:p w14:paraId="74A7CA0F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bookmark8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Древнего мира</w:t>
      </w:r>
      <w:bookmarkEnd w:id="2"/>
    </w:p>
    <w:p w14:paraId="63FF8C25" w14:textId="77777777" w:rsidR="00EB2294" w:rsidRPr="00EB2294" w:rsidRDefault="00EB2294" w:rsidP="00EB2294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Древнейшие государства. Понятие цивилизации. Особенности цивилизаций Древ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него мира — древневосточной и античной. Специфика древнеегипетской цивилиза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Хараппская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цивилизация Индии. Индия под властью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ариев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Зарождение древнекитайской цивилизации.</w:t>
      </w:r>
    </w:p>
    <w:p w14:paraId="5DB05A74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ookmark9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Запада и Востока в Средние века</w:t>
      </w:r>
      <w:bookmarkEnd w:id="3"/>
    </w:p>
    <w:p w14:paraId="518B0D60" w14:textId="77777777" w:rsidR="00EB2294" w:rsidRPr="00EB2294" w:rsidRDefault="00EB2294" w:rsidP="00EB2294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Великое переселение народов и образование варварских королевств в Европе.</w:t>
      </w:r>
    </w:p>
    <w:p w14:paraId="5E8CF1AB" w14:textId="77777777" w:rsidR="00EB2294" w:rsidRPr="00EB2294" w:rsidRDefault="00EB2294" w:rsidP="00EB229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Средние века: понятие, хронологические рамки, периодизация. Варвары и их втор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жения на территорию Римской империи.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Крещение варварских племен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Варварские королевства, особенности отношений варваров и римского населения в различных королевствах.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Синтез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позднеримского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и варварского начал в европейском обществе раннего Средневековья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Варварские правды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60200622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Образование Арабского халифата. Арабские завоевания.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Мусульмане и христиане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Халифат Омейядов и Аббасидов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Распад халифата. Культура исламского мира.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Архитектура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каллигра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фия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литература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науки.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Арабы как связующее звено между культурами античного мира и средневековой Европы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47983E76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0"/>
        </w:tabs>
        <w:spacing w:after="32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ookmark10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Древней Руси к Российскому государству</w:t>
      </w:r>
      <w:bookmarkEnd w:id="4"/>
    </w:p>
    <w:p w14:paraId="36A1153A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Образование Древнерусского государства. Восточные славяне: происхождение, расселение, занятия, общественное устройство.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Взаимоотношения с соседними народами и государствами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Предпосылки и причины образования Древнерус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ского государства. Новгород и Киев — центры древнерусской государственности.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Варяжская проблема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княжеской власти (князь и дружина, по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людье). Первые русские князья, их внутренняя и внешняя политика. Походы Святослава.</w:t>
      </w:r>
    </w:p>
    <w:p w14:paraId="5CB81C2C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655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11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веках: от великого княжества к царству</w:t>
      </w:r>
      <w:bookmarkEnd w:id="5"/>
    </w:p>
    <w:p w14:paraId="1E1DB67A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правление Ивана Грозного.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Россия в период боярского правления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Иван IV. Избранная рада. Реформы 1550-х годов и их значение. Становление при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казной системы.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Укрепление армии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Стоглавый собор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падной Сибири.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</w:t>
      </w:r>
    </w:p>
    <w:p w14:paraId="74EE2EC6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bookmark12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Страны Запада и Востока в ХVI —ХVШ веке</w:t>
      </w:r>
      <w:bookmarkEnd w:id="6"/>
    </w:p>
    <w:p w14:paraId="70855491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Экономическое развитие и перемены в западноевропейском обществе.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Новые формы организации производства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Накопление капитала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Зарождение ранних ка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питалистических отношений. Мануфактура. Открытия в науке, усовершенствование в технике, внедрение технических новинок в производство.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Революции в корабле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строении и военном деле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Совершенствование огнестрельного оружия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торговли и товарно-денежных отношений. Революция цен и ее последствия.</w:t>
      </w:r>
    </w:p>
    <w:p w14:paraId="460A3B95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13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конце 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— 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 веков: от царства к империи</w:t>
      </w:r>
      <w:bookmarkEnd w:id="7"/>
    </w:p>
    <w:p w14:paraId="119C952E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эпоху петровских преобразований. Дискуссии о Петре I, значении и цене его преобразований. Начало царствования Петра I.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Стрелецкое восстание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Прав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ление царевны Софьи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Крымские походы 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Голицына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самостоятельного правления Петра I. Азовские походы. Великое посольство.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Первые преобразования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Северная война: причины, основные события, итоги. Значение Полтавской битвы.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Прутский и Каспийский походы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Провозглашение России империей. Государствен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ные реформы Петра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мики.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Политика протекционизма и меркантилизма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Подушная подать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Введение паспортной системы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движения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Восстания в Астрахани, на Дону. Итоги и цена преобразований Петра Великого.</w:t>
      </w:r>
    </w:p>
    <w:p w14:paraId="3F13B537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1766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8" w:name="bookmark14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индустриальной цивилизации</w:t>
      </w:r>
      <w:bookmarkEnd w:id="8"/>
    </w:p>
    <w:p w14:paraId="721BDEF6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Промышленный переворот и его последствия. Промышленный переворот (про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мышленная революция), его причины и последствия. Важнейшие изобретения.</w:t>
      </w:r>
    </w:p>
    <w:p w14:paraId="3245775B" w14:textId="77777777" w:rsidR="00EB2294" w:rsidRPr="00EB2294" w:rsidRDefault="00EB2294" w:rsidP="00EB229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Технический переворот в промышленности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 мануфактуры к фабрике. Машинное производство.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Появление новых видов транспорта и средств связи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Социальные последствия промышленной революции. Индустриальное общество. Экономическое развитие Англии и Франции в Х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 веке.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Конец эпохи 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«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свободного капитализма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».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Концентрация производства и капитала. Монополии и их формы.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Финансовый ка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питал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Роль государства в экономике.</w:t>
      </w:r>
    </w:p>
    <w:p w14:paraId="2E00BECB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65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bookmark15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модернизации в традиционных обществах Востока</w:t>
      </w:r>
      <w:bookmarkEnd w:id="9"/>
    </w:p>
    <w:p w14:paraId="6DA43853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Колониальная экспансия европейских стран. Индия. Особенности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социально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экономического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политического развития стран Востока.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Страны Востока и страны Запада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углубление разрыва в темпах экономического роста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ий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зависимых стран.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Индия под властью британской короны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Восстание сипаев и реформы в управлении Индии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011CC66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2623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bookmark16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империя в 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 веке</w:t>
      </w:r>
      <w:bookmarkEnd w:id="10"/>
    </w:p>
    <w:p w14:paraId="55DB55D2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Внутренняя и внешняя политика России в начале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XIX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Император Алек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сандр I и его окружение. Создание министерств. Указ о вольных хлебопашцах.</w:t>
      </w:r>
    </w:p>
    <w:p w14:paraId="5A78414A" w14:textId="77777777" w:rsidR="00EB2294" w:rsidRPr="00EB2294" w:rsidRDefault="00EB2294" w:rsidP="00EB229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Меры по развитию системы образования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Проект М.М. Сперанского. Учреждение Государственного совета. Участие России в антифранцузских коалициях.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Тильзит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ский мир 1807 года и его последствия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Присоединение к России Финляндии и Бес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сарабии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Отечественная война 1812 года. Планы сторон, основные этапы и сражения войны. Герои войны (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М.И.Кутузов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П.И.Багратион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Н.Н. Раевский, Д.В. Давыдов и др.). Причины победы России в Отечественной войне 1812 года Заграничный по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ход русской армии 1813 —1814 годов. Венский конгресс.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Роль России в европейской политике в 1813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—1825 годах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Изменение внутриполитического курса Александра I в 1816 —1825 годах. Аракчеевщина.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Военные поселения.</w:t>
      </w:r>
    </w:p>
    <w:p w14:paraId="526D9237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2689"/>
        </w:tabs>
        <w:spacing w:after="273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1" w:name="bookmark17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Новой истории к Новейшей</w:t>
      </w:r>
      <w:bookmarkEnd w:id="11"/>
    </w:p>
    <w:p w14:paraId="508F3C1E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Военно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политические планы сторон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Гонка вооружений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Балканские войны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готовка к большой войне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14:paraId="22023992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Пробуждение Азии в начале ХХ века. Колонии, зависимые страны и метрополии.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Начало антиколониальной борьбы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Синьхайская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революция в Китае. Сун Ятсен. Гоминьдан. Кризис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Османской империи и Младотурецкая революция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Революция в Иране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Национально-освободительная борьба в Индии против британского господ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ства. Индийский национальный конгресс. М. Ганди.</w:t>
      </w:r>
    </w:p>
    <w:p w14:paraId="4A675461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2918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bookmarkStart w:id="12" w:name="bookmark18"/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</w:t>
      </w:r>
      <w:bookmarkEnd w:id="12"/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военный период (1918-1939)</w:t>
      </w:r>
    </w:p>
    <w:p w14:paraId="791CEBDF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Европа и США. 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люции в Венгрии. Зарождение коммунистического движения, создание и деятель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Коммунистического интернационала. Экономическое развитие ведущих стран мира в 1920-х годах. Причины мирового экономического кризиса 1929 —1933 годов.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Влияние биржевого краха на экономику США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кризиса на другие страны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Поиск путей выхода из кризиса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Дж.М.Кейнс</w:t>
      </w:r>
      <w:proofErr w:type="spellEnd"/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14:paraId="6591B3A9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1103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bookmark19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мировая война. Великая Отечественная война</w:t>
      </w:r>
      <w:bookmarkEnd w:id="13"/>
    </w:p>
    <w:p w14:paraId="21A638BB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Накануне мировой войны.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Мир в конце 1930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 годов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три центра силы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Нарас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тание угрозы войны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14:paraId="00DB2BB7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1538"/>
        </w:tabs>
        <w:spacing w:after="20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Соревнование социальных систем. Современный мир</w:t>
      </w:r>
    </w:p>
    <w:p w14:paraId="7328AD6C" w14:textId="77777777" w:rsidR="00EB2294" w:rsidRPr="00EB2294" w:rsidRDefault="00EB2294" w:rsidP="00EB2294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Создание ООН и ее деятельность.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Раскол антифашистской коалиции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«холодной войны». Создание НАТО и СЭВ.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Особая позиция Югославии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 двухполюсного (биполярного) мира. Создание НАТО и ОВД. Берлинский кризис. Раскол Германии. Война в Корее. Гонка вооружений.</w:t>
      </w:r>
    </w:p>
    <w:p w14:paraId="7A91ECF0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994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4" w:name="bookmark21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Апогей и кризис советской системы. 1945 — 1991 годы</w:t>
      </w:r>
      <w:bookmarkEnd w:id="14"/>
    </w:p>
    <w:p w14:paraId="4B3B9D5C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СССР в послевоенные годы. Укрепление статуса СССР как великой мировой держа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</w:t>
      </w:r>
    </w:p>
    <w:p w14:paraId="4910BB19" w14:textId="77777777" w:rsidR="00EB2294" w:rsidRPr="00EB2294" w:rsidRDefault="00EB2294" w:rsidP="00EB2294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Положение в сельском хозяйстве. Голод 1946 года. Послевоенное общество, духов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ный подъем людей. Противоречия социально-политического развития.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Усиление роли государства во всех сферах жизни общества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Власть и общество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Репрессии. Идеология и культура в послевоенный период; идеологические кампании и научные дискуссии 1940-х годов.</w:t>
      </w:r>
    </w:p>
    <w:p w14:paraId="21E67E68" w14:textId="77777777" w:rsidR="00EB2294" w:rsidRPr="00EB2294" w:rsidRDefault="00EB2294" w:rsidP="00EB2294">
      <w:pPr>
        <w:keepNext/>
        <w:keepLines/>
        <w:widowControl w:val="0"/>
        <w:numPr>
          <w:ilvl w:val="0"/>
          <w:numId w:val="16"/>
        </w:numPr>
        <w:tabs>
          <w:tab w:val="left" w:pos="1443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" w:name="bookmark22"/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Российская Федерация на рубеже ХХ—ХХ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веков</w:t>
      </w:r>
      <w:bookmarkEnd w:id="15"/>
    </w:p>
    <w:p w14:paraId="228C2AD5" w14:textId="77777777" w:rsidR="00EB2294" w:rsidRPr="00EB2294" w:rsidRDefault="00EB2294" w:rsidP="00EB2294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Формирование российской государственности.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Изменения в системе власти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Б.Н. Ельцин. Политический кризис осени 1993 года. Принятие Конституции России 1993 года. Экономические реформы 1990-х годов: основные этапы и результаты. Труд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ности и противоречия перехода к рыночной экономике.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Основные направления нацио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нальной политики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успехи и просчеты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Нарастание противоречий между центром и регионами. Военно-политический кризис в Чечне. Отставка Б. Н. Ельцина. Деятель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ХХ! века. Роль государства в экономике.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Приоритетные национальные проекты и федеральные программы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ские выборы 2012 года.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Разработка и реализация планов дальнейшего развития России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Геополитическое положение и внешняя политика России в 1990-е годы. Россия и Запад.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Балканский кризис 1999 года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Отношения со странами СНГ. Вос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точное направление внешней политики. Разработка новой внешнеполитической стра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тегии в начале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народных отношений. Политический кризис на Украине и воссоединение Крыма с Россией. Культура и духовная жизнь общества в конце ХХ — начале 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информационных технологий в различных сферах жизни обще</w:t>
      </w:r>
      <w:r w:rsidRPr="00EB22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EB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Многообразие стилей художественной культуры. Достижения и противоречия культурного развития.</w:t>
      </w:r>
    </w:p>
    <w:p w14:paraId="7653F90E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0E867976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57EE6295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6F48C93D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565D2491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4E50AECF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084F16C4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5D290F54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0B3DF737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6341A975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690EDB59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7A01CA1B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31B379C7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4D538675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185A1511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52E6E97E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7F986913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15040A19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57040EDD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51BB0D73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0FFFD477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64868AFB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188EB067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35122481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140F2E7A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2576A7FB" w14:textId="77777777" w:rsidR="00EB2294" w:rsidRPr="00EB2294" w:rsidRDefault="00EB2294" w:rsidP="00EB2294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541721B9" w14:textId="77777777" w:rsidR="00EB2294" w:rsidRPr="00EB2294" w:rsidRDefault="00EB2294" w:rsidP="00EB22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  <w:sectPr w:rsidR="00EB2294" w:rsidRPr="00EB2294" w:rsidSect="00EB2294">
          <w:footerReference w:type="default" r:id="rId7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14:paraId="1675925F" w14:textId="77777777" w:rsidR="00EB2294" w:rsidRPr="00EB2294" w:rsidRDefault="00EB2294" w:rsidP="00EB22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</w:pPr>
    </w:p>
    <w:p w14:paraId="377D0A06" w14:textId="77777777" w:rsidR="00EB2294" w:rsidRPr="00EB2294" w:rsidRDefault="00EB2294" w:rsidP="00EB2294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FFFFF"/>
          <w:lang w:eastAsia="ru-RU"/>
        </w:rPr>
        <w:t>3.1 Тематический план и содержание учебной дисциплины «История»</w:t>
      </w:r>
    </w:p>
    <w:tbl>
      <w:tblPr>
        <w:tblW w:w="1533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64"/>
        <w:gridCol w:w="385"/>
        <w:gridCol w:w="27"/>
        <w:gridCol w:w="9884"/>
        <w:gridCol w:w="1134"/>
        <w:gridCol w:w="1336"/>
      </w:tblGrid>
      <w:tr w:rsidR="00EB2294" w:rsidRPr="00EB2294" w14:paraId="30171E35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52F654E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4F24221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студентов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83DD0E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6853A3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B2294" w:rsidRPr="00EB2294" w14:paraId="51C7DA37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14:paraId="01EEA30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14:paraId="3AF04FB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14:paraId="302E8D4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14:paraId="04EEA1F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EB2294" w:rsidRPr="00EB2294" w14:paraId="304121F6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B623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4E4C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A651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DEE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54334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AAB686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0A00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8E9B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AE6E6" w14:textId="77777777" w:rsidR="00EB2294" w:rsidRPr="00EB2294" w:rsidRDefault="00EB2294" w:rsidP="00EB2294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знание, его достоверность и источники. Факторы исторического развития.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8E21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672B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5A67C06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879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703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FA8B" w14:textId="77777777" w:rsidR="00EB2294" w:rsidRPr="00EB2294" w:rsidRDefault="00EB2294" w:rsidP="00EB2294">
            <w:pPr>
              <w:ind w:firstLine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22889D69" w14:textId="77777777" w:rsidR="00EB2294" w:rsidRPr="00EB2294" w:rsidRDefault="00EB2294" w:rsidP="00EB2294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12, ?-4 – Составьте и заполните таблицу, демонстрирующую, какие стороны исторического процесса помогает изучить формационный и цивилизационный подходы.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B82BC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4BF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F4496FA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0EF0F9F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4DB1BE3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Древнейшая стадия истории человечества.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6DAFCC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0A202BF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351F6A7E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0B74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 Происхождение человека. Люди эпохи палеолита.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4236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86A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E8DB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86A6C50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5226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610A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AFD6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Природное и социальное в человеке и человеческом сообществе первобытной эпохи. Выделение человека из животного мира.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B5E1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463E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5EE620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A248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 Неолитическая революция и ее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77B3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E238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6B1C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010A4EC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283E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9F51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CC048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«неолитическая революция». Социальные последствия перехода от присваивающего хозяйства к производящему.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9824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74B2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40CE02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D636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ABC2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1452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Неолитическая революция на территории современной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68BB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A94D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88E5368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F651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52F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5EA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67287B8B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В.В. Артемов, Ю.Н. Лубченков «История», стр. 22,?-9 – Используя дополнительную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литературу, составьте сообщение о происхождении религии или искусства. </w:t>
            </w:r>
          </w:p>
          <w:p w14:paraId="171870F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31,?-3 – Что нового появилось в жизни людей в период неолитической революции?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9C0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B2C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F174D8B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722869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0291FF1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Цивилизация Древнего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5F4AE1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06C8595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16615AD5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6B48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2.1.Древнейшие государства.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8492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B3A2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62D3F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6A96D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A072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9969DD2" w14:textId="77777777" w:rsidTr="00EB2294">
        <w:trPr>
          <w:trHeight w:val="613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6540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2316DC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D4E173B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цивилизации. Особенности цивилизаций Древнего мира.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E106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7C3F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E4EEFEC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1641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Великие державы Древнего Востока.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AC32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D19A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E639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1B3B32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7025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1494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5E15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складывания великих держав, их особенности. Персидская держава – крупнейшее государство Древнего Востока. Объединение Китая. Империи Цинь и Хань.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1D22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88B4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54FFC8A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BC36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Древняя Греция.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3BB5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663DA" w14:textId="77777777" w:rsidR="00EB2294" w:rsidRPr="00EB2294" w:rsidRDefault="00EB2294" w:rsidP="00EB2294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Македонское завоевание Греции.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16FF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16BC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086D7BB3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83F2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Древний Рим.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ABEB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3314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F6062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556B0B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C6B00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AE77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2A84440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F247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7E4E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4E70F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Рим в период правления царей. Рабство в Риме, восстание рабов под предводительством Спартака. Римская империя: территория, управление. Разделение Римской империи на Восточную и Западную. Великое переселение народов и падение Западной Римской империи.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0D0F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D552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DCBB792" w14:textId="77777777" w:rsidTr="00EB2294">
        <w:trPr>
          <w:trHeight w:val="99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F114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7D72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673F2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Великое переселение народов и падение Западной Римской империи.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AF74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CA03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698C61B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E487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2.5. Культура и религия Древнего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EAA69" w14:textId="77777777" w:rsidR="00EB2294" w:rsidRPr="00EB2294" w:rsidRDefault="00EB2294" w:rsidP="00EB2294">
            <w:pPr>
              <w:shd w:val="clear" w:color="auto" w:fill="FFFFFF"/>
              <w:ind w:firstLine="20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C6C4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32D2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F0DFD1F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BA7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2846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F4CF3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культуры и религиозных воззрений Древнего Востока. Монотеизм. Иудаизм.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Буддизм – древнейшая мировая религия. Зарождение конфуцианства в Китае.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7C9B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2373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F07F511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45F8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CDD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53C1" w14:textId="77777777" w:rsidR="00EB2294" w:rsidRPr="00EB2294" w:rsidRDefault="00EB2294" w:rsidP="00EB2294">
            <w:pPr>
              <w:shd w:val="clear" w:color="auto" w:fill="FFFFFF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Самостоятельная работа обучающихся </w:t>
            </w:r>
          </w:p>
          <w:p w14:paraId="3679DCFE" w14:textId="77777777" w:rsidR="00EB2294" w:rsidRPr="00EB2294" w:rsidRDefault="00EB2294" w:rsidP="00EB2294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47,?-7 –</w:t>
            </w:r>
            <w:r w:rsidRPr="00EB229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Составьте сравнительную таблицу, раскрывающую общие черты и особенности развития трех -  четырех держав Древнего Востока.</w:t>
            </w:r>
          </w:p>
          <w:p w14:paraId="7C1FD9DB" w14:textId="77777777" w:rsidR="00EB2294" w:rsidRPr="00EB2294" w:rsidRDefault="00EB2294" w:rsidP="00EB2294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56,?-7– Используя дополнительную литературу, напишите биографический очерк об одном из политических деятелей Древней Греции.</w:t>
            </w:r>
          </w:p>
          <w:p w14:paraId="6CF5A1BD" w14:textId="77777777" w:rsidR="00EB2294" w:rsidRPr="00EB2294" w:rsidRDefault="00EB2294" w:rsidP="00EB2294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70,?-6 – Назовите не менее 10 достижений человеческого периода Древнего мира, которые продолжают играть существенную роль в современном мире.</w:t>
            </w:r>
          </w:p>
          <w:p w14:paraId="264AC12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Учебник В.В. Артемов, Ю.Н. Лубченков «История», стр. 70,?-2 – Каков вклад древних греков и римлян в мировую культуру? Назовите известные вам памятники Древней Греции и Рима.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1BC62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B7B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D3EB2F6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0F51590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ED04E4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Цивилизации Запада и Востока в Средние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5859097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ACCC8C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3D32788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4643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 Великое переселение народов и образование варварских королевств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FAC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48C4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5D17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A4C2C6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5F3B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B5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B0C7E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века: понятие, хронологические рамки, периодизация. Варвары и их вторжения на территорию Римской империи. Варварские королевства, особенности отношений варваров и римского населения в различных королевствах.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B06F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7906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74A9B5B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CCA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FCF5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0181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444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EEE9B15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6CF0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ислама. Арабские завоевания.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1C2CC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AD1D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BA20F9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DA4F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4970D7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0381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3A9F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B13C8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2D75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B325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ED8694E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BA01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3.3. Византийская империя.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94561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78EE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206B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728AD8C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CB27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79D5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B8365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Византии. Византийская империя: власть, управление. Расцвет Византии при Юстиниане. Византия и славяне, славянизация Балкан. Принятие христианства славянскими народами. Турецкие завоевания и падение Византии. Культура Византии. Влияние Византии на государственность и культуру России.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C986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F71A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37208FB" w14:textId="77777777" w:rsidTr="00EB2294">
        <w:trPr>
          <w:trHeight w:val="274"/>
        </w:trPr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BA7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</w:t>
            </w:r>
          </w:p>
          <w:p w14:paraId="077B27B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 в Средние века.</w:t>
            </w:r>
          </w:p>
          <w:p w14:paraId="1AAF66D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8BA9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A279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A5D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DC7CE7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F7F0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8A3A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A35E5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 Правление сёгунов.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28D4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3873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A63705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91BA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7914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CBA3C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культура и ее влияние на соседние народы.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19C8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E2C3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1009C1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A313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3.5. Империя Карла Великого и ее распад. Феодальная раздробленность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FFDCC" w14:textId="77777777" w:rsidR="00EB2294" w:rsidRPr="00EB2294" w:rsidRDefault="00EB2294" w:rsidP="00EB2294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878F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661B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3314A1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06DE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4169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2CF78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франков. Военная реформа Карла Мартела и ее значение.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E0A7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3F88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AC5303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3933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3.6. Основные черты западноевропейского феодализма.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4914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6566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D0F0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E427E3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7972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F9A7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5065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Средневековое общество Феодальное землевладение, вассально-ленные отношения. Структура и сословия средневекового общества.. Феодалы. Феодальный замок. Рыцари, рыцарская культура.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12C4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C25C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9657399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1CB7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3.7. Средневековый западноевропейский город.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878B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CCDF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563E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BE7739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08BA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A3BB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0CDB7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Города Средневековья, причины их возникновения. Развитие ремесла и торговли. Коммуны и сеньоры. Повседневная жизнь горожан. Значение средневековых городов.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0CC3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6E83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91EE1B9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AAAD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3.8.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Католическая церковь в Средние века. Крестовые походы.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05E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6E03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5208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771AD6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62CA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CEB1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305E7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Христианская церковь в Средневековье. Церковная организация и иерархия. Разделение церквей, католицизм и православие.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6579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B329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4695607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6A96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3.9. Зарождение централизованных государств в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EA65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05F9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0646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2FD009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3FB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7C61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671E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Англия и Франция в Средние века. Великая хартия вольностей. Франция под властью Капетингов на пути к единому государству. Столетняя война и ее итоги.                                                                              Пиренейский полуостров в Средние века. Реконкиста. Образование Испании и Португалии.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CDB8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E826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3862EB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C2E3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3.10. Средневековая культура Западной Европы. Начало Ренессанса.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4F487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5BA1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085B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FC2E62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B2B1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056C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D4F09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достижения средневековой культуры.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DB7B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E41E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AC44196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4389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CB3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5546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 </w:t>
            </w:r>
          </w:p>
          <w:p w14:paraId="1A670791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80,?5 – В каких областях культуры арабы оставили наиболее существенный вклад? Назовите известных вам арабских ученых, деятелей культуры.</w:t>
            </w:r>
          </w:p>
          <w:p w14:paraId="7D9A14CC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70,?6</w:t>
            </w:r>
          </w:p>
          <w:p w14:paraId="1B1CCF1F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В.В. Артемов, Ю.Н. Лубченков «История», стр. 70,?6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2993A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D0C0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A104CE3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561502C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F18DD6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Древней Руси к Российскому государству.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7F32A2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6A459A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52A6812A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2658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4.1. Образование Древнерусского государства.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E97D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3966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DC6F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2E0303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6122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26F1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C2C1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славяне: происхождение, расселение, занятия. Формирование княжеской власти (князь и дружина, полюдье). Первые русские князья, их внутренняя и внешняя политика. Походы Святослава.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4D97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81D1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85FB3E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60DB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4.2. Крещение Руси и его значение.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7E7D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5E0D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FB21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6786A6F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4C04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1B2E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8D721" w14:textId="77777777" w:rsidR="00EB2294" w:rsidRPr="00EB2294" w:rsidRDefault="00EB2294" w:rsidP="00EB2294">
            <w:pPr>
              <w:spacing w:line="228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правления князя Владимира Святославовича. Крещение Руси: причины, основные события, значение. Христианство и язычество.  Распространение культуры и письменности.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1E1F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64D1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608A0CB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8009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4.3. Общество Древней Руси.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A5EC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35A5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E08E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2FDCB2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D76F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9DF2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044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Социально-экономический и политический строй Древней Руси. Русская Правда. Политика Ярослава Мудрого и Владимира Мономаха. Древняя Русь и ее соседи.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8169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6C5C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1F29913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7F7B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4.4. Раздробленность на Руси.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799E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6F13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1298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DAB8AA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74BE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90E7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C50EF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Зарождение стремления к объединению русских земель.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99DA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26F7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B2294" w:rsidRPr="00EB2294" w14:paraId="6753359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3727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A85B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77799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3E71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48A1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B2294" w:rsidRPr="00EB2294" w14:paraId="1116FB1E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B4DB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4.5. Древнерусская культура.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0AB3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41E4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ACC2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C44A36C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C668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6C8A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B6BB5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древнерусской культуры. Возникновение письменности. Летописание. Литература. Былинный эпос. Деревянное и каменное зодчество.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FC07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77A8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D34F90B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E554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4.6. Монгольское завоевание и его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A662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CB19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5D12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9070335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2DFD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2AB9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EF58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Монгольское нашествие. Сражение на Калке. Поход монголов на Северо-Западную Русь.  Борьба Руси против экспансии с Запада. Ледовое побоище. Борьба населения русских земель против ордынского владычества.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D7B1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79BF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024FD85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2F61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801D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C3A9A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Значение противостояния Руси монгольскому завоеванию.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0EC1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D95B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F8FCC1A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EBD1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4.7. Начало возвышения Москвы.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828A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BF1E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BC19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D1BF486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5C50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4979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8C4A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и основные этапы объединения русских земель. Москва и Тверь: борьба за великое княжение. Причины и ход возвышения Москвы. Княжеская власть и церковь. Дмитрий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Донской. Начало борьбы с ордынским владычеством.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D7FC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CD7B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BD2C9C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0943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4.8. Образование единого Русского государства.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3E70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24BC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234D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EAC58C5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348F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3AAD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EA66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 при преемниках Дмитрия Донского. Автокефалия Русской православной церкви. Иван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Присоединение Новгорода. Завершение объединения русских земель. Прекращение зависимости Руси от Золотой Орды. Образование единого Русского государства и его значение. Усиление великокняжеской власти. Судебник 1497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3315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786D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0C42D93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4AA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66D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8B4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6180592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126, ? 4 Какие точки происхождения Древнерусского государства остаются дискуссионными? Охарактеризуйте различные точки зрения на данные вопросы.</w:t>
            </w:r>
          </w:p>
          <w:p w14:paraId="13E9A4CF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130,? 6 Какое влияние на дальнейшую историю России имело принятие христианства в его православном варианте? Свой ответ аргументируйте.</w:t>
            </w:r>
          </w:p>
          <w:p w14:paraId="0564590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133.? 5 Сравните Русь с западноевропейскими государствами раннего Средневековья. В чем состояли общие черты и различия.</w:t>
            </w:r>
          </w:p>
          <w:p w14:paraId="75B8A52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141, ? 3 Дайте характеристику известным памятникам древнерусской литературы.</w:t>
            </w:r>
          </w:p>
          <w:p w14:paraId="47A5B9A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141,? 4 Какие архитектурные памятники Древней Руси вам известны? Опишите впечатления от них.</w:t>
            </w:r>
          </w:p>
          <w:p w14:paraId="3BD0949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152,? 6 В чем состояло значение Куликовской битвы?</w:t>
            </w:r>
          </w:p>
          <w:p w14:paraId="4BE1129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160,? 7 Напишите историческое эссе, раскрывающее роль Ивана III в истории России.</w:t>
            </w:r>
          </w:p>
          <w:p w14:paraId="1491F08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171,? 9 Сравните деятельность Ивана Грозного и современных ему правителей других стран.</w:t>
            </w:r>
          </w:p>
          <w:p w14:paraId="3DC48F0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178,? 8 Назовите фактор, позволивший России сохраниться как независимое государство в период Смуты. Аргументируйте свой ответ.</w:t>
            </w:r>
          </w:p>
          <w:p w14:paraId="38AFFDA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 191,? 6 Расскажите об освоении Сибири русскими людьми в XVII веке.</w:t>
            </w:r>
          </w:p>
          <w:p w14:paraId="52A297A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198. ? 4 Почему возникновение книгопечатания считается важнейшим событием в развитии культуры?</w:t>
            </w:r>
          </w:p>
          <w:p w14:paraId="42A1C7E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198, ? 5 Дайте характеристику развития русской архитектуры XVI – XVII вв.</w:t>
            </w:r>
          </w:p>
          <w:p w14:paraId="537EACA7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Стр.198, ?7 Сравните русскую культуру конца XII – XVII вв. и средневековую культуру Западной Европы. Что общего и в чем различия?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644D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AB7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C1FD951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11152F4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4C4811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веках: от великого княжества к царству.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198A98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8AC114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24F4B7B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0A9F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5.1. Россия в правление Ивана Грозного.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4D1F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74F1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1E9D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EE715C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7F24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6FDC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3005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Избранная рада. Реформы 1550-х годов и их значение. Становление приказной системы. Походы на Казань. Присоединение Казанского и Астраханского ханств, борьба с Крымским ханством, покорение Западной Сибири. Последствия опричнины. Россия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века, нарастание кризиса. Учреждение патриаршества. Закрепощение крестьян.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171F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DA81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99E7F2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C29A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6866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F8ACA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Опричнина, споры о ее смысле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C520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2DC6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ECEB027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0373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5.2. Смутное время начала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2CFC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927B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5299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4A443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836E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399F6C0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8B48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1F87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56571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Царствование Б. Годунова. Смута: причины, участники, последствия. Самозванцы. Восстание под предводительством И. Болотникова.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157B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F2C7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7F0844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BE09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5.3. Экономическое и социальное развитие России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 Народные движения.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3ED9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E0FB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EE91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D71D58C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E58E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46A1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77AC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явления в экономике. Развитие торговли, начало формирования всероссийского рынка. Окончательное закрепощение крестьян. Народные движения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D1BF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7F65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1EDBC9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A3E5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76F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22E95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движения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веке: причины, формы, участники.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1FB3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E8AC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9818F1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7F83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5.4. Становление абсолютизма в России. Внешняя политика России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950C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BFDF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ABE4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5F1F3C0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A55A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4661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D87C0" w14:textId="77777777" w:rsidR="00EB2294" w:rsidRPr="00EB2294" w:rsidRDefault="00EB2294" w:rsidP="00EB2294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царской власти. Начало становления абсолютизма. Власть и церковь. Реформы патриарха Никона. Церковный раскол. Освоение Сибири и дальнего Востока. Россия и Речь Посполитая. Смоленская война. Присоединение к России Левобережной Украины и Киева.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DB34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3A58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39C500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0E01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0EBC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21806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Церковный раскол.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052D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769A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CEAF0DA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7171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5.5. Культура Руси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F06C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1C1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A63F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E54059C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68C0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792A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313D4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 Летописание. Важнейшие памятники литературы. Развитие зодчества. Расцвет иконописи.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Книгопечатание. Публицистика. Зодчество (шатровые храмы).          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4DD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1D4F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60AB72A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0868118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1B7467E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Страны Запада и Востока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5BC364F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7205DD6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16F3790C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1B9D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6.1. Экономическое развитие и перемены в западноевропейском обществе.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844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2FFE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FA9D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CA38D1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7700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20FB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0CDE6" w14:textId="77777777" w:rsidR="00EB2294" w:rsidRPr="00EB2294" w:rsidRDefault="00EB2294" w:rsidP="00EB2294">
            <w:pPr>
              <w:shd w:val="clear" w:color="auto" w:fill="FFFFFF"/>
              <w:tabs>
                <w:tab w:val="left" w:pos="573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Развитие торговли и товарно-денежных отношений. Революция цен и ее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7A6C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6F3C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AC3183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9474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6.2. Великие географические открытия. Образование колониальных империй.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F91E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C5BF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052B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4852328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4E40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D9A0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B713D" w14:textId="77777777" w:rsidR="00EB2294" w:rsidRPr="00EB2294" w:rsidRDefault="00EB2294" w:rsidP="00EB2294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географические открытия, их технические, экономические и интеллектуальные предпосылки. Поиски пути в Индию и открытие Нового света. Разделы сфер влияния и начало формирования колониальной системы. Политические, экономические и культурные последствия Великих географических открытий.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3F17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29CC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038BDA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29D7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6.3. Возрождение и гуманизм в Западной Европе.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F68E0" w14:textId="77777777" w:rsidR="00EB2294" w:rsidRPr="00EB2294" w:rsidRDefault="00EB2294" w:rsidP="00EB2294">
            <w:pPr>
              <w:shd w:val="clear" w:color="auto" w:fill="FFFFFF"/>
              <w:spacing w:line="228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704E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4269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C532579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F965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855B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CFE7C" w14:textId="77777777" w:rsidR="00EB2294" w:rsidRPr="00EB2294" w:rsidRDefault="00EB2294" w:rsidP="00EB2294">
            <w:pPr>
              <w:shd w:val="clear" w:color="auto" w:fill="FFFFFF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BAD1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C479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1203B1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186F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6.4. Реформация и контрреформация.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2D2A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7F0F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3F23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5782BA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6C42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0093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EAF9D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«протестантизм». Мартин Лютер. Реформация в Германии, лютеранство. Религиозные войны. Крестьянская война в Германии. Кальвинизм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4070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F890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976FB3F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E9CC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6.5. Становление абсолютизма в европейских странах.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1373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0FAC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2439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A64E89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19D7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2C88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4BFC3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Абсолютизм как общественно-политическая система. Абсолютизм во Франции. Религиозные войны и правление Генриха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Людовик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«король-солнце».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D5CF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3D09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83D137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B151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6.6. Англия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4C3F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F700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A132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069C7B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FE9F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F4B47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78C28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и начало революции в Англии. Протекторат О. Кромвеля. Реставрация монархии. Итоги, характер и значение Английской революции.  Подъем мануфактурного производства. Начало промышленной революции.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8983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3A2D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036D4ED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FECF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6.7. Страны Востока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24A4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9108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C4A2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A84F1F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3588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6D628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28417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Османские завоевания в Европе. Борьба европейских стран с османской опасностью. Маньчжурское завоевание Китая. Начало проникновения европейцев в Китай. Цинская политика изоляции.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Сёгунат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Токугавы в Японии.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22BB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D32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C47778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4053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6.8. Страны Востока и колониальная экспансия европейцев.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929C8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4C1D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D02F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D6C839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0450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64F4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D2ABF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Колониальные захваты Англии, Голландии и Франции. Складывание колониальной системы. Колонизаторы и местное население. Значение колоний для развития стран Западной Европы. Рабовладение. Европейские колонизаторы в Индии. Захват Индии Англией и его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D98D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D0D1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20C6376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166A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6.9. Международные отношения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C58A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2EBA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EA0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0855D7C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06EB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391C8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C8DE1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Религиозные, экономические и колониальные противоречия. Причины, ход, особенности, последствия Тридцатилетней войны. Семилетняя война – прообраз мировой войны.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BE3F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5D5C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959D4A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2D90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6.10. Развитие европейской культуры и науки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веках. Эпоха просвещения.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C1004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F780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D0AF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11282FF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01CD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FBFA5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7FEB9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художественные стили: классицизм, барокко, рококо. Крупнейшие писатели, художники. Композиторы. Учение о естественном праве и общественном договоре. Вольтер, Ш.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Монтескьё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Ж.Ж. Руссо.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3DA9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6D05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65798DF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86D1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6.11. Война за независимость и образование США.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E0053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F121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6076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2253AE5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0666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42FAB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56ED7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борьбы английских колоний в Северной Америке за независимость. Образование США. Война за независимость. Билль о правах.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9FF0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98FF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6AD206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12B3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6.12. Французская революция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30C5C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DEE2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71C8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EE72BA9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121A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5D945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CE35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и причины Французской революции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Начало революции. Декларация прав человека и гражданина. Итоги революции. Международное значение революции.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B429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5C86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29FC7A8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2A40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50EB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14B3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обучающегося: </w:t>
            </w:r>
          </w:p>
          <w:p w14:paraId="7BA9DBE2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203,? 7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биографический очерк об одном из путешественников XV – XVI вв.</w:t>
            </w:r>
          </w:p>
          <w:p w14:paraId="3E656A88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207,?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Расскажите о развитии военной техники в XVI – XVII вв.</w:t>
            </w:r>
          </w:p>
          <w:p w14:paraId="53B4BFF1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210,?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Охарактеризуйте крупнейших деятелей (мыслителей) эпохи Возрождения.</w:t>
            </w:r>
          </w:p>
          <w:p w14:paraId="583466E7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210,?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Заполните таблицу «Деятели просвещения»</w:t>
            </w:r>
          </w:p>
          <w:p w14:paraId="6D5C8A66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Годы жизни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творения</w:t>
            </w:r>
          </w:p>
          <w:p w14:paraId="12366D22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226,? 8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Почему именно Англия стала самой развитой страной мира к концу XVIII века? Аргументируйте ответ.</w:t>
            </w:r>
          </w:p>
          <w:p w14:paraId="4D05716A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 234,?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Заполните таблицу «Становление колониальной системы в XVI – XVIII вв.»</w:t>
            </w:r>
          </w:p>
          <w:p w14:paraId="64DCD4F5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Его колонии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Годы их захвата</w:t>
            </w:r>
          </w:p>
          <w:p w14:paraId="06E2B8F6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238,? 5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биографический очерк об одном из полководцев Западной Европы XVII – XVIII вв.</w:t>
            </w:r>
          </w:p>
          <w:p w14:paraId="42DE75C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242,? 1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Охарактеризуйте главные направления в искусстве Европы XVII – XVIII вв.</w:t>
            </w:r>
          </w:p>
          <w:p w14:paraId="6B5A41C4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242,? 2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Расскажите о самых известных европейских писателях, художниках, композиторах XVII – XVIII вв. (по одному представителю искусства)</w:t>
            </w:r>
          </w:p>
          <w:p w14:paraId="0099E58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242,? 4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Что такое эпоха просвещения? Основные идеи главных деятелей Просвещения? Заполните таблицу</w:t>
            </w:r>
          </w:p>
          <w:p w14:paraId="2B083B0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 культуры XVII – XVIII в.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Их главные творения</w:t>
            </w:r>
          </w:p>
          <w:p w14:paraId="75CE199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BB11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A7CB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29E6A25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26BB5AF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C9C7A0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в конце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веков: от царства к империи.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1A0284B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DAAF5A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59558B2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AF81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7.1. Россия в эпоху петровских преобразований.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B69D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8F3E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22D6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52360BE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77DB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E40E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BAD17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Начало царствования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Начало самостоятельного правления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Азовские походы. Великое посольство. Северная война: причины, основные события, итоги. Значение Полтавской битвы. Итоги и цена преобразований Петра Великого.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0B6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EED5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63D8E6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33FD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4639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D347A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и цена преобразований Петра Великого.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314F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94AF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506EBE9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D6AA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7.2. Экономическое и социальное развитие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0481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AEE5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5E10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E99325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3B1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894F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40C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промышленности и торговли во второй четверти –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 Пугачева и его значение.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A7CE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62C2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660B7EE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CB01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C013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7E19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6717322D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под предводительством Е.И. Пугачева и его 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CE8F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37A1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200D18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CCF9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7.3. Внутренняя и Внешняя политика России в середине –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3F10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25CF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5CEF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97AE94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25FE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5646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899B4" w14:textId="77777777" w:rsidR="00EB2294" w:rsidRPr="00EB2294" w:rsidRDefault="00EB2294" w:rsidP="00EB2294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Дворцовые перевороты: причины, сущность, последствия. Внутренняя и внешняя политика преемников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Участие России в Семилетней войне. Короткое правление Петра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Правление Екатерины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Внутренняя политика Павла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его свержение. Внешняя политика Екатерины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7EB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2CA6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47B11C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3C37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ED6C5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180206E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и освоение Крыма и Новороссии.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0974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7545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1068B43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6C5E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7.4. Русская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3265B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3393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6C9B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04116C8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9723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07364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78604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Нововведения в культуре петровских времен. Просвещение и научные знания. Литература и искусство. Культура и быт России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Русские изобретатели. Общественная мысль (Н.И. Новиков, А.Н. Радищев). Литература: основные направления, жанры, писатели.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D144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EE26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CB73468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F6D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27AA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AB7C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10757F0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263,? 9 Составьте таблицу «Положительные и отрицательные последствия петровских реформ». Дайте собственную оценку этим реформам.</w:t>
            </w:r>
          </w:p>
          <w:p w14:paraId="71C56C40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278,? 10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Используя дополнительную литературу, напишите историческое эссе об одном из сражений периода русско-турецких войн XVIII века.</w:t>
            </w:r>
          </w:p>
          <w:p w14:paraId="3DD6B9D4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285,? 4 В каких сферах творили русские ученые XVIII века. Перечислите их важнейшие открытия и их значение.</w:t>
            </w:r>
          </w:p>
          <w:p w14:paraId="71A3C71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285,? 6 Расскажите о развитии русского искусства XVIII века. Какие стили в нем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преобладали? Назовите главных деятелей искусства XVIII века и  их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A038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416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F462F87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5B625CC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8.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678D7CA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Становление индустриальной цивилизации.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9F40E6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2D84E7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7B9C034F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A05C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8.1. Промышленный переворот и его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CF59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7831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C06C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846D21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7EEC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1071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AB8C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Промышленный переворот (промышленная революция), его причины и последствия. Важнейшие изобретения. Экономическое развитие Англии и Франции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 Концентрация производства и капитала. Роль государства в экономике.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0856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BE1E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9D21C23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7389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8.2.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1D59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BBD3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621F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8AEC7A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E138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0E1D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4B1DF" w14:textId="77777777" w:rsidR="00EB2294" w:rsidRPr="00EB2294" w:rsidRDefault="00EB2294" w:rsidP="00EB2294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Французской революции и Наполеоновские войны. Антифранцузские коалиции.  Складывание системы союзов. Тройственный союз. Франко-русский союз – начало образования Антанты.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89DC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9354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F32D10F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E351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8.3. Политическое развитие стран Европы и Америки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7DB59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6A1F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FBF1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D8A8C76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B286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8FBD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312F8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Европы после Наполеоновских войн. Июльская революция во Франции. Образование независимых государств в Латинской Америке.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B8B3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9602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9D4C94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B71F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00E8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A76A3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35F60F07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в США.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B41C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5F0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F01A87B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9DAA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8.4. Развитие западноевропейской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5B479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9593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8FF22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9F9D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AB572F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9638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D159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1A443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75B7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D5FE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C1AE8A5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66B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21D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369F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14:paraId="3FFE80F3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9,? 5 Используя дополнительную литературу, напишите историческое эссе по истории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экономического развития одной из стран в XIX веке (по выбору).</w:t>
            </w:r>
          </w:p>
          <w:p w14:paraId="21A5C89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Стр.15,? 5 Заполните таблицу</w:t>
            </w:r>
          </w:p>
          <w:p w14:paraId="700DFCCF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Войны, происходившие в Европе в XIX веке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Участники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Результаты</w:t>
            </w:r>
          </w:p>
          <w:p w14:paraId="63A87FDE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23,? 8 Используя дополнительную литературу, напишите биографический очерк об одном из политических деятелей XIX в.</w:t>
            </w:r>
          </w:p>
          <w:p w14:paraId="523E4C6D" w14:textId="77777777" w:rsidR="00EB2294" w:rsidRPr="00EB2294" w:rsidRDefault="00EB2294" w:rsidP="00EB22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29,? 4 Составьте таблицу художественных стилей и направлений конца XIX – начала XX в., указав фамилии творивших в рамках этих стилей деятелей культуры. Почему для некоторых деятелей культуры невозможно найти места в подобной таблице?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D733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A50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AE37A84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F5BE49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9.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435E8A1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Процесс модернизации в традиционных обществах Востока.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1CE3940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1B1BE6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7F5FA56D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0242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9.1. Колониальная экспансия европейских стран. Индия.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6910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5A1B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AA95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070126E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A4E9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5EAC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C6154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EC49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865A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9EFC3DE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FD54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9.2. Китай и Япония.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71F4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6B52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FE63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B28782C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9E71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3A6E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72A2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превращения Китая в зависимую страну. Упадок и окончательное закабаление Китая западными странами. Особенности японского общества в период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сёгуната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Токугава. Насильственное «открытие» Японии. Революция Мэйдзи и ее последствия. Усиление Японии и начало ее экспансии в Восточной Азии.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947D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651A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CDBE654" w14:textId="77777777" w:rsidTr="00EB2294">
        <w:trPr>
          <w:trHeight w:val="1543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7027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7020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24814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14:paraId="247F90D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33,? 4 Используя текст учебника и дополнительную литературу, заполните таблицу</w:t>
            </w:r>
          </w:p>
          <w:p w14:paraId="4CE4C6C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Метрополии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Колонии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Даты окончательного захвата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B6482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3BDEB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DD3F2CE" w14:textId="77777777" w:rsidTr="00EB2294">
        <w:trPr>
          <w:trHeight w:val="9"/>
        </w:trPr>
        <w:tc>
          <w:tcPr>
            <w:tcW w:w="2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E1E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6BD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42E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Стр.38,? 5 Используя дополнительную литературу, напишите биографический очерк об одном из политических деятелей Китая и Японии XIX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E3E5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9E3C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E05C0B3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716947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10.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849711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империя в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3484687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56A90A8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66E758D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E5CD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10.1. Внутренняя и внешняя политика России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C2DF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D689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1C09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B4E5B6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8427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9B91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DE77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Император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окружение. Отечественная война 1812 года. Планы сторон, основные этапы и сражения войны. Герои войны (М.И. Кутузов, П.И. Багратион, Н.Н. Раевский, Д.В. Давыдов и др.). Причины победы России в Отечественной войне 1812 года. Заграничный поход русской армии 1813-1814 годов. Венский конгресс. Изменение внутриполитического курса Александра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1816-1825 годах. Аракчеевщина. Военные поселения.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4B64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1FF5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172D175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4E58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6D3A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24C2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7890BE5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2528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5509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25CB6A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A4C5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10.2. Движение декабристов.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FB9D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8455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9004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F4C50D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7FF1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291D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C11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декабристов: предпосылки возникновения, идейные основы и цели, первые организации, их участники. Южное общество; «Русская правда» П.И. Пестеля. Северное общество; Конституция Н.М. Муравьева. Выступления декабристов в Санкт-Петербурге (14 декабря 1825 года) и на юге, их итоги. Значение движения декабристов.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5BE0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91C3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FA6276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6CA8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10.3. Внутренняя политика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4AF9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18BE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FDDA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F31A19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18F6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8249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1509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Кодификация законов. Социально-экономическое развитие России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Финансовая реформа Е.Ф. Канкрина. Теория официальной народности (С.С. Уваров).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E45A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27DD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8559FA9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07EC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10.4. Общественное движение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CA2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6B5F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FE4B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12854C6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B012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8A25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7D324" w14:textId="77777777" w:rsidR="00EB2294" w:rsidRPr="00EB2294" w:rsidRDefault="00EB2294" w:rsidP="00EB22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Оппозиционная общественная мысль. «Философическое письмо» П.Я. Чаадаева. Славянофилы и западники  Революционно-социалистические течения (А.И. Герцен, Н.П. Огарев, В.Г. Белинский). Общество петрашевцев. Создание А.И. Герценом теории русского социализма и его издательская деятельность.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C047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5054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E49275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923E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10.5. Внешняя политика России во второй четверти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3CF1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D056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4AB3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AD6A2D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5E2B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8026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083B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вопрос. Воны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A68C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1D3C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D8E986B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2876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10.6. Отмена крепостного права и реформы 60-70х годов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Контрреформы.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2086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882B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CCFD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8C28FF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9F98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6231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CA635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и предпосылки реформ. Император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окружение. Подготовка крестьянской реформы. Основные положения Крестьянской реформы 1861 года и условия освобождения крестьян Реформы в области образования и печати.    Александр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Причины контрреформ, их основные направления и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1275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EA6D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59D577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8FF9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24B6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3787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7A9098EF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отмены крепостного права в 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FBC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25A4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57504E6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140A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10.7. Общественное движение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9368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CE0C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8446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420C73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9D17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508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FB29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в России в последней трети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Распространение марксизма и зарождение российской социал-демократии. Начало рабочего движения.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26F5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74B4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6C3997F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7D86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10.8. Экономическое развитие во второй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4F90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32C3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D3C7D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6742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83FE16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46AF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93B3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05AA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пореформенной России. Сельское хозяйство после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отмены крепостного права. Развитие торговли и промышленности.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(Н.Х. Бунге, С.Ю. Витте). Разработка рабочего законодательства.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2BE0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16BC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99FC46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7ADF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10.9. Внешняя политика России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9023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6E7F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F10A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7B99DA6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E20B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A1E5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BC8B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Европейская политика. А.М. Горчаков и преодоление последствий поражения в Крымской войне. Русско-турецкая война 1877-1878 годов, ход военных действий на Балканах – в Закавказье. Заключение русско-французского союза. Политика России на Дальнем Востоке. Россия в международных отношениях конца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0537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F22D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A9115E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1E50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10.10. Русская культура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79B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9EC6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DF8D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6F5674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1C35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FAF94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FABD7" w14:textId="77777777" w:rsidR="00EB2294" w:rsidRPr="00EB2294" w:rsidRDefault="00EB2294" w:rsidP="00EB2294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науки и техники. Расширение школ и университетов. Основные стили в художественной культуре. Золотой век русской литературы: писатели и их произведения. Общественное звучание литературы. Место российской культуры в мировой культуре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0203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1826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FF925F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76E9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B432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CA30F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6348598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век русской литературы.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E88A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D198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9713736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31B8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DE1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AAA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14:paraId="0BE5155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Стр.49,? 2 Используя дополнительную литературу, напишите эссе об одном из  деятелей декабристского восстания.</w:t>
            </w:r>
          </w:p>
          <w:p w14:paraId="6E709A9F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Стр.52,? 6 Используя дополнительную литературу, напишите биографический очерк об одном из государственных  деятелей времен Николая I.</w:t>
            </w:r>
          </w:p>
          <w:p w14:paraId="70E8B4C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Стр.56,? 5 Заполните таблицу</w:t>
            </w:r>
          </w:p>
          <w:p w14:paraId="2A6D242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Течения в общественной жизни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идеи</w:t>
            </w:r>
          </w:p>
          <w:p w14:paraId="38115DA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Стр.61,? 5 Заполните таблицу</w:t>
            </w:r>
          </w:p>
          <w:p w14:paraId="0D4306A5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России в правление Николая 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Результаты войн</w:t>
            </w:r>
          </w:p>
          <w:p w14:paraId="5F62B125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Стр.73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Используя документ (учебник, стр. 73), напишите историческое эссе на тему «Мировоззрение революционной молодежи России 60 – 70-х гг. XIX века».</w:t>
            </w:r>
          </w:p>
          <w:p w14:paraId="6832C40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Стр.78, ? 4 Используя дополнительную литературу, сравните уровень экономического развития России и стран Западной Европы, России и стран Азии во второй половине XIX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872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B77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E2EE79C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675FF5A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6760A64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Новой истории к Новейшей.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01D7764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1E1CAD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57A4864D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05D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11.1. Мир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3FAF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BFF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4C98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C954ED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129A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7411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9A26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«новейшая история». Важнейшие изменения на карте мира. Первые войны за передел мира. Влияние достижений научно-технического прогресса.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8B52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A10D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A04991B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D76A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11.2. Пробуждение Азии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EA10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3EBF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F866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EC76B85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2594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8DD8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755F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Колонии, зависимые страны и метрополии.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Синьхайская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революция в Китае. Сун Ятсен. Гоминьдан. Национально-освободительная борьба в Индии против британского господства. Индийский национальный конгресс. М. Ганди.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8C67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344E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D411315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4B51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11.3. Россия на рубеже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4233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822E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F4ED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016E2FA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5D93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A922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5E27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Динамика промышленного развития. Роль государства в экономике России. Император Николай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его политические воззрения. Общественное движение. Возникновение социалистических и либеральных организаций и партий: их цели, тактика, лидеры. Усиление рабочего и крестьянского движения. Внешняя политика России. Конференции в Гааге. Русско-японская война 1904-1905 годов: планы сторон, основные сражения. Портсмутский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D080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AD65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AB44D05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2E9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11.4. Революция 1905-1907 годов в России.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48DD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31F4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4491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6D7205A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BA0F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B100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1BBE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революции. «Кровавое воскресенье» и начало революции. Советы как форма политического творчества масс. Манифест 17 октября 1905 года. Московское восстание. Спад революции. Опыт российского парламентаризма 1906-1917 годов. Результаты Первой российской революции в политических и социальных аспектах.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22F9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9515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0565E38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0383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9F17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7D3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0AD0F99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907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7C25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EA5F987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709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11.5. Россия в период столыпинских реформ.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25B5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7727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0541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20582AF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2725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9DD6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EC7A7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П.А. Столыпин как государственный деятель. Программа П.А. Столыпина, ее главные цели и комплексный характер. Основное содержание и этапы реализации реформы, ее влияние на экономическое и социальное развитие России.  Политическая и общественная жизнь России в 1910-1914 годы. Обострение внешнеполитической обстановки.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E1D5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8A45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20EA3C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34EB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11.6. Серебряный век русской 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EA1F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9178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8DE8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E58C85E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D2FD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0B68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6283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российских ученых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1860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0397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3C3BA15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BA4F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11.7. Первая мировая война. Боевые действия 1914-1918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3E03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D3A9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E0E9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3C299D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6AD0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94AB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573B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участники войны. Восточный фронт и его роль в войне. Переход к позиционной войне. Основные сражения в Европе в 1915-1917 годах. Брусиловский прорыв и его значение. Поражение Германии и ее союзников.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5879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0016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1D5E403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3D93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11.8. Первая мировая война и общество.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006B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E731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3418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1DD2EA6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9064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1CA2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5DCA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военной техники в годы войны. Государственное регулирование экономики.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F481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C73A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E9BF04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3688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11.9. Февральская революция в России. От Февраля к Октябрю.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CDA4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FBA1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25FA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E5EC65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D4AC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B7C1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4E54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революции. Отречение Николая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Причины апрельского, июньского и июльского кризисов Временного правительства. Конец двоевластия.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CF47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B55F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7F98EB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AF17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EF6A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8CE3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415AF4C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правительство и Петроградский совет рабочих и солдатских депутатов в 1917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90D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D643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29B0DB7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4869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11.10. Октябрьская революция в России и ее последствия.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C9B7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5C03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B9B2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6522C5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9FF5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4BE7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B8E6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События 24-25 октября в Петрограде, приход к власти большевиков во главе с В.И. Лениным.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Всероссийский съезд Советов. Декреты о мире и о земле. Причины разгона Учредительного собрания. Советско-германские переговоры и заключение Брестского мира, его условия, экономические и политические последствия. Установление однопартийного режима.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307F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4926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5E1A51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B45F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11.11. Гражданская война в России.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8F2F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D074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E099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4731A0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6492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13E0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64D3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Причины победы красных. Россия в годы. Политика «военного коммунизма», ее причины, цели, содержание, последствия.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E192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851B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CDECA16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9EB2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75D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373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D02BDE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Стр.96,? 7 Охарактеризуйте развитие науки и техники в конце XIX в – начале XX в. Назовите важнейшие открытия и изобретения. Как они повлияли на развитие экономики?</w:t>
            </w:r>
          </w:p>
          <w:p w14:paraId="4D3B4CB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104,? 6 Используя дополнительную литературу, напишите биографический очерк об одном из участников русско-японской войны.</w:t>
            </w:r>
          </w:p>
          <w:p w14:paraId="76FAB22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104,? 6 Используя дополнительную литературу, напишите историческое эссе об одном из эпизодов русско-японской войны.</w:t>
            </w:r>
          </w:p>
          <w:p w14:paraId="0A90E89F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116 Охарактеризуйте на основании документа (учебник, стр. 116) и дополнительной литературы цели столыпинской реформы.</w:t>
            </w:r>
          </w:p>
          <w:p w14:paraId="7438D1A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139,? 6 Была ли неизбежной, на ваш взгляд, Октябрьская революция?</w:t>
            </w:r>
          </w:p>
          <w:p w14:paraId="42CF24B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Стр.148,? 6 Могли ли белые, по вашему мнению, победить в Гражданской войне? Каковы были бы последствия этого? Приведите аргументы в подтверждение своего мнения.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F896C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7B60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4DFA686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19FB99E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12.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644B88E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Межвоенный период (1918-1939)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40CF23C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59BCBA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1B689E4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41DA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12.1. Европа и США.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24145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ED75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83EA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0D3CAA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BFAC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FA17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24CE4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Территориальные изменения в Европе и Азии после первой мировой войны. Революционные события 1918- начала 1920-х годов в Европе. Причины мирового экономического кризиса 1929-1933 годов.   Государственное регулирование экономики и социальных отношений. «Новый курс» президента США Ф. Рузвельта и его результаты.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C87A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C7CF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DF32486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2533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12.2. Недемократические режимы.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F4A35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EBC4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AC92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9E4197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CF63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F0F3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6E23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Захват фашистами власти в Италии. Победа националистов в Германии. А. Гитлер – фюрер германского народа. Внутренняя политика А. Гитлера. Авторитарные режимы в большинстве стран Европы: общие черты и национальные особенности. Создание и победа Народного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 во Франции, Испании. Гражданская война в Испании.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1CEF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CE7C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A308D62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23DE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12.3. Турция, Китай, Индия, Япония.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DA5E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35B3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F89A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57D2034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CA78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4492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725D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Первой мировой войны и Великой российской революции на страны Азии. Установление республики в Турции, деятельность М. Кемаля.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3D70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C7E7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613A48E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95DE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12.4.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4603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C6DD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E594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6369B1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C920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C255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03C1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Халкин-Гол. Складывание союза агрессивных государств «Берлин-Рим-Токио».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D0F0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6318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BDDB89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806F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0DEA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A2565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7D89A294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Мюнхенский сговор и раздел Чехословакии.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F09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0AF3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93B5CE6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ECE1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12.5. Культура в первой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46D3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FC22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8622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2EC09E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7A37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70A1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BB40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науки. Открытия в области физики, химии, биологии, медицины. Формирование новых художественных направлений и школ.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Нацизм и культура.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5706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67B7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88B6C01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3E1A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12.6. Новая экономическая политика в Советской России. Образование СССР.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52A4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482E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E6A9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064C2B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B641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AA3D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C236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практическое решения.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Укрепления страны на международной арене.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1E6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541A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0DDDB0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FBE6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8451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7A3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и противоречия нэпа, причины его свертывания.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40B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37C2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481B14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94C2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12.7. Индустриализация и коллективизация в СССР.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A4FA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D8B7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BFBA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EFE39E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9A29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F597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8FA2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внутрипартийных разногласий и борьбы за лидерство в партии и государстве. Советская модель модернизации.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0CF8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569F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BAB815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870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9A45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597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7D412FB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модель модернизации.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A6B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8CAD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BD894D9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CABA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12.8. Советское государство в 1920-1930-е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244D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6D84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3C0C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2C4DE20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325F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46C7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1F51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 Сталин. Массовые репрессии, их последствия. Стахановское движение. Повседневная жизнь и быт населения городов и деревень. Итоги развития СССР в 1930-е годы. Конституция СССР 1936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511E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D55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21913A7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A31D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12.9. Советская культура 1920-1930-е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6D22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31B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7879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1738E7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3D43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241E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77D5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«Культурная революция»: задачи и направления. Ликвидация неграмотности, создание системы народного образования. Культурное разнообразие 1920-х годов.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0F39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E829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00C06BA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CBE3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7E0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86D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обучающегося: </w:t>
            </w:r>
          </w:p>
          <w:p w14:paraId="0747B7F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Стр.154,? 6 Используя дополнительную литературу, сравните экономический кризис 1929 –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1933 гг. с экономическими кризисами XIX – начала XX, с кризисом, начавшимся в 2008г.</w:t>
            </w:r>
          </w:p>
          <w:p w14:paraId="6569A03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Стр.159,? 6 Используя дополнительную литературу, напишите биографический очерк об одном из участников гражданской войны в Испании.</w:t>
            </w:r>
          </w:p>
          <w:p w14:paraId="2033AF14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Стр.182,? 5 Используя дополнительную литературу, напишите историческое эссе об одной из строек первых пятилеток (по выбору). </w:t>
            </w:r>
          </w:p>
          <w:p w14:paraId="79D050F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Стр.191,? 5 Используя дополнительную литературу, напишите историческое эссе об одном из советских фильмов 30-х годов (автор сценария и режиссер, актеры, содержание, история съемок, отношение к фильму руководства, массового зрителя)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884C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A0A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C5B9697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286AE22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13.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277341D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Вторая мировая война. Великая Отечественная война.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0BB2CEF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5BADA7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65272B8E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D01C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13.1. Накануне мировой войны.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966B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5477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3EF7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7850D2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ED9A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19BA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E809D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«умиротворения» агрессора и переход Германии к решительным действиям. Англо-франко-советские переговоры в Москве, причины их неудачи. Военно-политические планы сторон. Подготовка к войне.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8BA3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C85C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C650CDF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6F76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ECB0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0328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58BFFE9F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Военно-политические планы сторон накануне Второй мировой войны.</w:t>
            </w:r>
          </w:p>
          <w:p w14:paraId="58980AFA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войне.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044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290A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67FD48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BA08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13.2. Первый период Второй мировой войны. Бои на Тихом океане.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B1D62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3227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AE6F0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62E6F93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F2EB4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38BCC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6EAF5B7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5969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EB2294" w:rsidRPr="00EB2294" w14:paraId="61230ABC" w14:textId="77777777" w:rsidTr="00EB2294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95AE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0D5D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859FF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Нападение Германии на Польшу. «Странная война» на Западном фронте.. Нацистская программа завоевания СССР. Подготовка СССР и Германии к войне. Соотношения боевых сил к июню 1941 года.  Цели сторон. Соотношение сил. Основные сражения и их итоги на первом этапе войны (22 июня 1941 – ноябрь 1942 года).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14AC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F790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004B957" w14:textId="77777777" w:rsidTr="00EB2294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FBE9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0719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27E8D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Франции.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DD91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F0AF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3FAA0CD" w14:textId="77777777" w:rsidTr="00EB2294">
        <w:trPr>
          <w:trHeight w:val="68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7120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A6A3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955C9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сторон. Соотношение сил. Основные сражения и их итоги на первом этапе войны (22 июня 1941 – ноябрь 1942 года).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CD46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CD37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D501D9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7C77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B144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542D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48529058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значение Московской битвы.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8501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47CA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AEE1703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CFA5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13.3. Второй период Второй мировой войны.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D6B98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58DB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D9B99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48B173C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B278D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BD3E0F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6A81C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0A60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105C435E" w14:textId="77777777" w:rsidTr="00EB2294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597F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3E2A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C021A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коалиции и ее значение.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9980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9422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DB4EF5A" w14:textId="77777777" w:rsidTr="00EB2294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1153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7F7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E6B1F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битва и завершение коренного перелома. Партизанское движение в СССР, Главные задачи и основные наступательные операции Красной Армии на третьем этапе войны (1944). Открытие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03FE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0713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98DE1FF" w14:textId="77777777" w:rsidTr="00EB2294">
        <w:trPr>
          <w:trHeight w:val="76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F206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A8E3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ED7C7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 фронта в Европе. Военные операции 1945 года. Разгром Германии. Советско-японская война. Атомная бомбардировка Хиросимы и Нагасаки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8DA8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4B3A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24CE35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3A79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0146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CA6F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</w:p>
          <w:p w14:paraId="0D1F086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 битва и начало коренного перелома в ходе Великой Отечественной войны.</w:t>
            </w:r>
          </w:p>
          <w:p w14:paraId="7A917496" w14:textId="77777777" w:rsidR="00EB2294" w:rsidRPr="00EB2294" w:rsidRDefault="00EB2294" w:rsidP="00EB2294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884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36B0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9311E28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B87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F0B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72C4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14:paraId="6BF2B97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Стр.201,? 6 Как проходила Московская битва? Каково ее значение?</w:t>
            </w:r>
          </w:p>
          <w:p w14:paraId="59C1282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Стр.201,? 7 Используя дополнительную литературу, напишите историческое эссе об одном из эпизодов военных действий на Тихом океане.</w:t>
            </w:r>
          </w:p>
          <w:p w14:paraId="622E1CA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Стр.211,? 8 Используя дополнительную литературу, напишите биографический очерк об одного из полководцев Второй мировой войны (по выбору).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D631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F6D4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D053D2F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2C5EAFB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14.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4786C48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во второй половине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начале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182E8E3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D11C02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78DDB7D0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9039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14.1. Послевоенное устройство мира. Начало «холодной войны».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AED8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726B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4153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81D732B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19D8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5EEC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6504A" w14:textId="77777777" w:rsidR="00EB2294" w:rsidRPr="00EB2294" w:rsidRDefault="00EB2294" w:rsidP="00EB229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Второй мировой войны и новая геополитическая ситуация в мире. Решения Потсдамской конференции. Создание ООН и ее деятельность. Начало «холодной войны». Создание НАТО и СЭВ.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2F45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5403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2CBBC9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815C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784D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05CB6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453190D4" w14:textId="77777777" w:rsidR="00EB2294" w:rsidRPr="00EB2294" w:rsidRDefault="00EB2294" w:rsidP="00EB229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ООН и ее деятельность.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DDF4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B342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9AEB1BC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DD3C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14.2. Ведущие капиталистические страны.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24F9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4F71A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87BB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024565B8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5511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59AE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37F4E" w14:textId="77777777" w:rsidR="00EB2294" w:rsidRPr="00EB2294" w:rsidRDefault="00EB2294" w:rsidP="00EB2294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 Послевоенное восстановление стран Западной Европы. «План Маршалла». Важнейшие тенденции развития Великобритании, Франции, ФРГ.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7BDF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F4C0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18A904F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BF2E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14.3. Страны Восточной Европы.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23E1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4F5B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31C8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66381E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EE6B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4CC6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326F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власти коммунистических сил после Второй мировой войны в странах Восточной Европы. Начало социалистического строительства. Антикоммунистическое восстание в Венгрии и его подавление. Попытки реформ. Я. Кадар. «Парижская весна». Кризисные явления в Польше. Особый путь Югославии под руководством И.Б. Тито.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9F85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9072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0E22E5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7BAA5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14.4. Крушение колониальной системы.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42147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17B256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213B0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EC8742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8C5C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692F8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5110A7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 от колониальной зависимости стран Азии. Деколонизация Африки. Падение режима апартеида в ЮАР. Основные проблемы освободившихся стран.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8C2D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87D3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CD17EE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CFFD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8ED44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C73BD6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0F35148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проблемы освободившихся стран во второй половине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1FE5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68A3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4AB89B8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FE5EB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14.5. Индия, Пакистан, Китай.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84784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0842C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F651C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29274F0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F368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6CAFD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A2A52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Освобождение Индии и Пакистана от власти Великобритании. Особенности внутри- и внешнеполитического развития этих государств. Реформы в Индии. Успехи в развитии Индии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Завершение гражданской войны в Китае. Образование КНР. Реформы в Китае. Дэн Сяопин. Успехи и проблемы развития социалистического Китая на современном этапе.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7493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FF68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5B9620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9CDC5F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14.6. Страны Латинской Америки.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BF29C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2045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5D6A0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4C9CC6D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1F44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34B31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C83447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экономического и политического развития стран Латинской Америки.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Сандинистская революция в Никарагуа. «Левый поворот»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Президент Венесуэлы У. Чавес и его последователи в других странах.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A725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158D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1CF09F3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B464C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14.7. Международные отношения.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8A6DB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A026C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FD631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EB5C21F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D89A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5634A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2F40A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конфликты и кризисы в 1950-1960-е годы. Борьба сверхдержав – СССР и США. Суэцкий кризис. Берлинский кризис. Карибский кризис – порог ядерной войны. Война США во Вьетнаме. Ближневосточный конфликт. Достижение примерного военно-стратегического паритета СССР и США. Введение ограниченного контингента советских войск в Афганистане. Кризис разрядки. Новое политическое мышление. Многополярный мир, его основные центры.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08A9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235C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F7D05BE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50D4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3A6953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E798E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  <w:p w14:paraId="4DE0AFC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Разрядка международной напряженности в 1970-е 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530E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2CBB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61DA00C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52059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14.8. Развитие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AD5B3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90C29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85050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098E510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1DE6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0DDA6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816C9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Крупнейшие научные открытия второй половины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–начала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Освоение космоса. Новые черты культуры. Реалистические и модернистские направления в искусстве.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Экзистентизм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Театр абсурда. Поп-арт и его черты. Развитие кинематографа. Итальянский неореализм. Появление рок-музыки. Массовая культура. Постмодернизм – стирание грани между элитарной и массовой культуры. Глобализация и национальные культуры.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0241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55F85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AA4BAF2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6451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65AC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46333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14:paraId="6BBE612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225,? 4 Используя дополнительную литературу, напишите историческое эссе о становлении европейской интеграции.</w:t>
            </w:r>
          </w:p>
          <w:p w14:paraId="01A14BBE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236,? 5 Заполните таблицу</w:t>
            </w:r>
          </w:p>
          <w:p w14:paraId="23E36B34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 Колониальная   принадлежность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Дата освобождения</w:t>
            </w:r>
          </w:p>
          <w:p w14:paraId="66945FB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Стр.253,? 6 Составьте таблицу, отражающую хронологию конфликтов второй половины XX – начала XXI века.</w:t>
            </w:r>
          </w:p>
          <w:p w14:paraId="6527D850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Стр.257,? 3 На основании одного из известных вам произведений кинематографа конца XX – начала XXI вв. попытайтесь сформулировать особенности современного киноискусства.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507A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22E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FAF6EF2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1CA4D25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15.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A27551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Апогей и кризис советской системы. 1945-1991 годы.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51F901C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58C599F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18F5A75B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FFCD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15.1. СССР в послевоенные годы.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30C5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DF9DE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78853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57E3341E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2015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916D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DA8C6" w14:textId="77777777" w:rsidR="00EB2294" w:rsidRPr="00EB2294" w:rsidRDefault="00EB2294" w:rsidP="00EB22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Идеология и культура в послевоенный период; идеологические кампании и научные дискуссии 1940-х годов.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05AA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3287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408C9B7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33E2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48DE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3A232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Послевоенное общество, духовный подъем людей.</w:t>
            </w:r>
          </w:p>
          <w:p w14:paraId="53B20725" w14:textId="77777777" w:rsidR="00EB2294" w:rsidRPr="00EB2294" w:rsidRDefault="00EB2294" w:rsidP="00EB22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EC0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2F33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57ADD9A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F315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15.2. СССР в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1950-х – начале 1960-х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3E75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EB23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70DD8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6E7AA1A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4376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D8DA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044D0" w14:textId="77777777" w:rsidR="00EB2294" w:rsidRPr="00EB2294" w:rsidRDefault="00EB2294" w:rsidP="00EB22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Перемены после смерти И.В. Сталина. Борьба за власть, победа Н.С. Хрущева.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съезд КПСС и его значение. Начало реабилитации жертв политических репрессий.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CD73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982B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1C85C369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6D35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15.3. СССР во второй половине 1960-х – начале 1980-х годов.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B41D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A197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0D3A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71C6AB68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64DA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E474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14470" w14:textId="77777777" w:rsidR="00EB2294" w:rsidRPr="00EB2294" w:rsidRDefault="00EB2294" w:rsidP="00EB2294">
            <w:pPr>
              <w:spacing w:after="0" w:line="23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Противоречия внутриполитического курса Н.С. Хрущева. Причины отставки Н.С. Хрущева. Л.И. Брежнев. Конституция СССР 1977 год.  СССР в системе международных отношений. Установление военно-стратегического паритета между СССР и США. Переход к политике международной напряженности. Участие СССР в военных действиях в Афганистане.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B47C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D043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51A450FE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AAC4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0884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9975C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реформа 1965 года: задачи и результаты.</w:t>
            </w:r>
          </w:p>
          <w:p w14:paraId="435096C3" w14:textId="77777777" w:rsidR="00EB2294" w:rsidRPr="00EB2294" w:rsidRDefault="00EB2294" w:rsidP="00EB2294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497E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3287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BE76DAA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4128A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15.4.СССР в годы перестройки.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8120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92F0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CE84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2910DA0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7016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E9761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2237A" w14:textId="77777777" w:rsidR="00EB2294" w:rsidRPr="00EB2294" w:rsidRDefault="00EB2294" w:rsidP="00EB2294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перемен. М.С. Горбачев. Политика ускорения и ее неудача. Экономические реформы, их результаты. Реформы политической системы. Национальная политика и межнациональные отношения. Национальные движения в союзных республиках.  Власть и церковь в годы перестройки. Августовские события 1991 года. Распад СССР. Образование СНГ. Причины и последствия кризиса советской системы и распада СССР.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7E4D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3376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BB83A94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8611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15.5. Развитие советской культуры (1945-1991 годы).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2359B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F4B42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86F58C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6DC2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464EA9E2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C100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F318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C24B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послевоенные годы. Советская культура в конце 1950-х –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Культура в годы перестройки. Развитие науки и техники в СССР. Научно-техническая революция. Успехи советской космонавтики. Развитие образования в СССР.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9796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3B7C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0427617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1359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BC7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411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14:paraId="4B7CFA5A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Стр.263 Почему 1946 год стал последним голодным годом в истории нашей страны в XX веке?</w:t>
            </w:r>
          </w:p>
          <w:p w14:paraId="149D373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Стр.287,? 6 Используя дополнительную литературу, напишите биографический очерк об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одном из деятелей советской культуры 1945 – 1991гг. (по выбору).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C4817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980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B8277C2" w14:textId="77777777" w:rsidTr="00EB2294"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70B949B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16. 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0F4EBB65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 на рубеже 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14:paraId="5A77BC2D" w14:textId="77777777" w:rsidR="00EB2294" w:rsidRPr="00EB2294" w:rsidRDefault="00361D3F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3E7AE3D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2294" w:rsidRPr="00EB2294" w14:paraId="04C2902A" w14:textId="77777777" w:rsidTr="00EB2294"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9151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16.1. Формирование российской государственности.</w:t>
            </w:r>
          </w:p>
        </w:tc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B9F8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3B50B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                                                                                          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526E9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2294" w:rsidRPr="00EB2294" w14:paraId="3CC0D191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154B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C49A0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141BD" w14:textId="77777777" w:rsidR="00EB2294" w:rsidRPr="00EB2294" w:rsidRDefault="00EB2294" w:rsidP="00EB2294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Б.Н. Ельцин. Политический кризис осени 1993 года.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Многообразие стилей художественной культуры. Достижения и противоречия культурного развития.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3B57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687B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D980668" w14:textId="77777777" w:rsidTr="00EB2294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4851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3706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15C8C44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67DECE9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F6892E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7F957B8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A6F58D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4726F58B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3CA6AEBC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A48F2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11D6646" w14:textId="77777777" w:rsidR="00EB2294" w:rsidRPr="00EB2294" w:rsidRDefault="00EB2294" w:rsidP="00EB22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956A9" w14:textId="77777777" w:rsidR="00EB2294" w:rsidRPr="00EB2294" w:rsidRDefault="00EB2294" w:rsidP="00EB2294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Конституции России 1993 года. Экономические реформы 1990-х годов: основные этапы и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AE52F5" w14:textId="77777777" w:rsidR="00EB2294" w:rsidRPr="00EB2294" w:rsidRDefault="00361D3F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1585F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6598704" w14:textId="77777777" w:rsidTr="00EB2294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AB21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E6B2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09DDD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противоречий между центром и регионами. Военно-политический кризис в Чечне.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E50F0F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7FA23D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FFEA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6ED97D1F" w14:textId="77777777" w:rsidTr="00EB2294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D7454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4919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34D7D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Отставка Б.Н. Ельцина. Деятельность Президента России В.В. Путина: курс на продолжение реформ, стабилизацию положения в стране.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7508E41" w14:textId="77777777" w:rsidR="00EB2294" w:rsidRPr="00EB2294" w:rsidRDefault="00361D3F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DFEEC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33FA3AAD" w14:textId="77777777" w:rsidTr="00EB2294">
        <w:trPr>
          <w:trHeight w:val="19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202D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430F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6A641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лидеры и общественные деятели современной России. Президентские выборы 2008 года. Президент Д.А. Медведев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D84EC7F" w14:textId="77777777" w:rsidR="00EB2294" w:rsidRPr="00EB2294" w:rsidRDefault="00361D3F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198A8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03A95387" w14:textId="77777777" w:rsidTr="00EB2294">
        <w:trPr>
          <w:trHeight w:val="26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9C9EE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46317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A2299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Восточное направление внешней политики. Разработка новой внешнеполитической стратегии в начале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F1E3F17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74AB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2499E1BF" w14:textId="77777777" w:rsidTr="00EB2294">
        <w:trPr>
          <w:trHeight w:val="260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612C0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A05C6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555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кризис на Украине и воссоединение Крыма с Россией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F7B1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542A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78ECDE03" w14:textId="77777777" w:rsidTr="00EB2294"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62C43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CD1F1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EEEF4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297,? 7 В чем состояли особенности развития российской культуры в конце XX – начале XXI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1EFC4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58060D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C1B5CD4" w14:textId="77777777" w:rsidTr="00EB2294">
        <w:trPr>
          <w:trHeight w:val="507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E0942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FFAB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AE2308" w14:textId="77777777" w:rsidR="00EB2294" w:rsidRPr="00EB2294" w:rsidRDefault="00EB2294" w:rsidP="00EB22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82B090" w14:textId="77777777" w:rsidR="00EB2294" w:rsidRPr="00EB2294" w:rsidRDefault="00EB2294" w:rsidP="00EB229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692A" w14:textId="77777777" w:rsidR="00EB2294" w:rsidRPr="00EB2294" w:rsidRDefault="00EB2294" w:rsidP="00EB2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C5127F" w14:textId="77777777" w:rsidR="00EB2294" w:rsidRPr="00EB2294" w:rsidRDefault="00EB2294" w:rsidP="00EB2294">
      <w:pPr>
        <w:rPr>
          <w:rFonts w:ascii="Calibri" w:eastAsia="Times New Roman" w:hAnsi="Calibri" w:cs="Times New Roman"/>
        </w:rPr>
      </w:pPr>
    </w:p>
    <w:p w14:paraId="3363780A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00F2AD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616A7E8F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1. – ознакомительный (узнавание ранее изученных объектов, свойств);</w:t>
      </w:r>
    </w:p>
    <w:p w14:paraId="4D861821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2. – репродуктивный (выполнение деятельности по образцу, инструкции или под руководством)</w:t>
      </w:r>
    </w:p>
    <w:p w14:paraId="2C587E36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14:paraId="59EE9763" w14:textId="77777777" w:rsidR="00EB2294" w:rsidRPr="00EB2294" w:rsidRDefault="00EB2294" w:rsidP="00EB2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328C87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45EF88" w14:textId="77777777" w:rsidR="00EB2294" w:rsidRPr="00EB2294" w:rsidRDefault="00EB2294" w:rsidP="00EB2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03221A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EB2294" w:rsidRPr="00EB2294" w:rsidSect="00EB2294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14:paraId="2440164A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A3DC5D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Характеристика основных видов учебной деятельности обучающихся</w:t>
      </w:r>
    </w:p>
    <w:p w14:paraId="2E49C091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7747"/>
      </w:tblGrid>
      <w:tr w:rsidR="00EB2294" w:rsidRPr="00EB2294" w14:paraId="67E88554" w14:textId="77777777" w:rsidTr="00EB2294">
        <w:tc>
          <w:tcPr>
            <w:tcW w:w="3168" w:type="dxa"/>
          </w:tcPr>
          <w:p w14:paraId="5E6D39E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Содержание обучения</w:t>
            </w:r>
          </w:p>
        </w:tc>
        <w:tc>
          <w:tcPr>
            <w:tcW w:w="7747" w:type="dxa"/>
          </w:tcPr>
          <w:p w14:paraId="1F53AB8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EB2294" w:rsidRPr="00EB2294" w14:paraId="23F9124E" w14:textId="77777777" w:rsidTr="00EB2294">
        <w:tc>
          <w:tcPr>
            <w:tcW w:w="3168" w:type="dxa"/>
          </w:tcPr>
          <w:p w14:paraId="5E4FCA32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7747" w:type="dxa"/>
          </w:tcPr>
          <w:p w14:paraId="360CC27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знаний о предмете истории.</w:t>
            </w:r>
          </w:p>
          <w:p w14:paraId="228D5B6C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</w:tr>
      <w:tr w:rsidR="00EB2294" w:rsidRPr="00EB2294" w14:paraId="252DA136" w14:textId="77777777" w:rsidTr="00EB2294">
        <w:tc>
          <w:tcPr>
            <w:tcW w:w="10915" w:type="dxa"/>
            <w:gridSpan w:val="2"/>
          </w:tcPr>
          <w:p w14:paraId="25400C89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1. древнейшая стадия истории человечества</w:t>
            </w:r>
          </w:p>
        </w:tc>
      </w:tr>
      <w:tr w:rsidR="00EB2294" w:rsidRPr="00EB2294" w14:paraId="33570635" w14:textId="77777777" w:rsidTr="00EB2294">
        <w:tc>
          <w:tcPr>
            <w:tcW w:w="3168" w:type="dxa"/>
          </w:tcPr>
          <w:p w14:paraId="628E6C5B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Происхождение челове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ка. Люди эпохи палео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лита</w:t>
            </w:r>
          </w:p>
        </w:tc>
        <w:tc>
          <w:tcPr>
            <w:tcW w:w="7747" w:type="dxa"/>
          </w:tcPr>
          <w:p w14:paraId="0CDFD3C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современных представлениях о происхождении чело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века, расселении древнейших людей (с использованием истори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ческой карты).</w:t>
            </w:r>
          </w:p>
          <w:p w14:paraId="01CD12C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</w:t>
            </w:r>
          </w:p>
        </w:tc>
      </w:tr>
      <w:tr w:rsidR="00EB2294" w:rsidRPr="00EB2294" w14:paraId="09DEA4C7" w14:textId="77777777" w:rsidTr="00EB2294">
        <w:tc>
          <w:tcPr>
            <w:tcW w:w="3168" w:type="dxa"/>
          </w:tcPr>
          <w:p w14:paraId="2C9600E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Неолитическая револю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 и ее последствия</w:t>
            </w:r>
          </w:p>
        </w:tc>
        <w:tc>
          <w:tcPr>
            <w:tcW w:w="7747" w:type="dxa"/>
          </w:tcPr>
          <w:p w14:paraId="11ACE8F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«неолит», «неолитическая революция», «производящее хозяй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ство», «индоевропейцы», «племя», «союз племен», «цивилиза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ция».</w:t>
            </w:r>
          </w:p>
          <w:p w14:paraId="317155A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 производящего хозяйства, характеристика перемен в жизни людей, связанных с этим со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бытием.</w:t>
            </w:r>
          </w:p>
          <w:p w14:paraId="63EF6A9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</w:t>
            </w:r>
          </w:p>
          <w:p w14:paraId="72D8FFE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Обоснование закономерности появления государства</w:t>
            </w:r>
          </w:p>
        </w:tc>
      </w:tr>
      <w:tr w:rsidR="00EB2294" w:rsidRPr="00EB2294" w14:paraId="465F93AB" w14:textId="77777777" w:rsidTr="00EB2294">
        <w:tc>
          <w:tcPr>
            <w:tcW w:w="10915" w:type="dxa"/>
            <w:gridSpan w:val="2"/>
          </w:tcPr>
          <w:p w14:paraId="3D642801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ЦИВИЛИЗАЦИИ ДРЕВНЕГО МИРА</w:t>
            </w:r>
          </w:p>
        </w:tc>
      </w:tr>
      <w:tr w:rsidR="00EB2294" w:rsidRPr="00EB2294" w14:paraId="03EB73A5" w14:textId="77777777" w:rsidTr="00EB2294">
        <w:tc>
          <w:tcPr>
            <w:tcW w:w="3168" w:type="dxa"/>
          </w:tcPr>
          <w:p w14:paraId="5BB0D0C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Древнейшие государства</w:t>
            </w:r>
          </w:p>
        </w:tc>
        <w:tc>
          <w:tcPr>
            <w:tcW w:w="7747" w:type="dxa"/>
          </w:tcPr>
          <w:p w14:paraId="29462AF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Локализация цивилизации Древнего Востока на ленте време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 и исторической карте, объяснение, как природные условия влияли на образ жизни, отношения в древних обществах.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экономической жизни и социального строя древневосточных обществ</w:t>
            </w:r>
          </w:p>
        </w:tc>
      </w:tr>
      <w:tr w:rsidR="00EB2294" w:rsidRPr="00EB2294" w14:paraId="6EEB0E3C" w14:textId="77777777" w:rsidTr="00EB2294">
        <w:tc>
          <w:tcPr>
            <w:tcW w:w="3168" w:type="dxa"/>
          </w:tcPr>
          <w:p w14:paraId="7AC0249B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державы Древ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него Востока</w:t>
            </w:r>
          </w:p>
        </w:tc>
        <w:tc>
          <w:tcPr>
            <w:tcW w:w="7747" w:type="dxa"/>
          </w:tcPr>
          <w:p w14:paraId="384939D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появления великих держав.</w:t>
            </w:r>
          </w:p>
          <w:p w14:paraId="6C3C6D0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Указание особенностей исторического пути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Xеттской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Ассирий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ской, Персидской держав.</w:t>
            </w:r>
          </w:p>
          <w:p w14:paraId="652F9EC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отличительных черт цивилизаций Древней Индии и Древнего Китая</w:t>
            </w:r>
          </w:p>
        </w:tc>
      </w:tr>
      <w:tr w:rsidR="00EB2294" w:rsidRPr="00EB2294" w14:paraId="753BBFC0" w14:textId="77777777" w:rsidTr="00EB2294">
        <w:tc>
          <w:tcPr>
            <w:tcW w:w="3168" w:type="dxa"/>
          </w:tcPr>
          <w:p w14:paraId="4A8DFAB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Древняя Греция</w:t>
            </w:r>
          </w:p>
        </w:tc>
        <w:tc>
          <w:tcPr>
            <w:tcW w:w="7747" w:type="dxa"/>
          </w:tcPr>
          <w:p w14:paraId="43D96168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истории Древней Греции, ис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точников ее истории.</w:t>
            </w:r>
          </w:p>
          <w:p w14:paraId="057A9B7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14:paraId="4BAADF0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дать сравнительную характеристику политического строя полисов (Афины, Спарта).</w:t>
            </w:r>
          </w:p>
        </w:tc>
      </w:tr>
      <w:tr w:rsidR="00EB2294" w:rsidRPr="00EB2294" w14:paraId="18609A4C" w14:textId="77777777" w:rsidTr="00EB2294">
        <w:tc>
          <w:tcPr>
            <w:tcW w:w="3168" w:type="dxa"/>
          </w:tcPr>
          <w:p w14:paraId="1038144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7" w:type="dxa"/>
          </w:tcPr>
          <w:p w14:paraId="526E8E1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древнегреческой колониза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ции, оценка ее последствий.</w:t>
            </w:r>
          </w:p>
          <w:p w14:paraId="764D8E7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возникновения, сущности и значения элли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низма</w:t>
            </w:r>
          </w:p>
        </w:tc>
      </w:tr>
      <w:tr w:rsidR="00EB2294" w:rsidRPr="00EB2294" w14:paraId="5A4729F8" w14:textId="77777777" w:rsidTr="00EB2294">
        <w:tc>
          <w:tcPr>
            <w:tcW w:w="3168" w:type="dxa"/>
          </w:tcPr>
          <w:p w14:paraId="4D0C0856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Древний Рим</w:t>
            </w:r>
          </w:p>
        </w:tc>
        <w:tc>
          <w:tcPr>
            <w:tcW w:w="7747" w:type="dxa"/>
          </w:tcPr>
          <w:p w14:paraId="61A8A3F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 использованием карты основных этапов исто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рии Древней Италии, становления и развития Римского госу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дарства.</w:t>
            </w:r>
          </w:p>
          <w:p w14:paraId="1DA6CA3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«патриций», «плебей», «провинции», «республика», «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импе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рия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»,«колонат».</w:t>
            </w:r>
          </w:p>
          <w:p w14:paraId="22A97701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военных успехов Римского государства, осо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бенностей организации римской армии</w:t>
            </w:r>
          </w:p>
        </w:tc>
      </w:tr>
      <w:tr w:rsidR="00EB2294" w:rsidRPr="00EB2294" w14:paraId="6BD426E4" w14:textId="77777777" w:rsidTr="00EB2294">
        <w:tc>
          <w:tcPr>
            <w:tcW w:w="3168" w:type="dxa"/>
          </w:tcPr>
          <w:p w14:paraId="7721E94E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Культура и религия Древнего мира</w:t>
            </w:r>
          </w:p>
        </w:tc>
        <w:tc>
          <w:tcPr>
            <w:tcW w:w="7747" w:type="dxa"/>
          </w:tcPr>
          <w:p w14:paraId="6B0049D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мифологии и религиозных учени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ях, возникших в Древнем мире.</w:t>
            </w:r>
          </w:p>
          <w:p w14:paraId="051DF50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 и значения распространения буддиз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ма, христианства.</w:t>
            </w:r>
          </w:p>
          <w:p w14:paraId="694EF13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зарождения научных знаний.</w:t>
            </w:r>
          </w:p>
          <w:p w14:paraId="1489216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вклада Древней Греции и Древнего Рима в мировое культурное наследие</w:t>
            </w:r>
          </w:p>
        </w:tc>
      </w:tr>
      <w:tr w:rsidR="00EB2294" w:rsidRPr="00EB2294" w14:paraId="1B6F84E8" w14:textId="77777777" w:rsidTr="00EB2294">
        <w:tc>
          <w:tcPr>
            <w:tcW w:w="10915" w:type="dxa"/>
            <w:gridSpan w:val="2"/>
          </w:tcPr>
          <w:p w14:paraId="44E4DFEE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ЦИВИЛИЗАЦИИ ЗАПАДА И ВОСТОКА В СРЕДНИЕ ВЕКА</w:t>
            </w:r>
          </w:p>
        </w:tc>
      </w:tr>
      <w:tr w:rsidR="00EB2294" w:rsidRPr="00EB2294" w14:paraId="59D6D3C1" w14:textId="77777777" w:rsidTr="00EB2294">
        <w:tc>
          <w:tcPr>
            <w:tcW w:w="3168" w:type="dxa"/>
          </w:tcPr>
          <w:p w14:paraId="204A6AC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7747" w:type="dxa"/>
          </w:tcPr>
          <w:p w14:paraId="61EF64D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14:paraId="37FC019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EB2294" w:rsidRPr="00EB2294" w14:paraId="1A801A52" w14:textId="77777777" w:rsidTr="00EB2294">
        <w:tc>
          <w:tcPr>
            <w:tcW w:w="3168" w:type="dxa"/>
          </w:tcPr>
          <w:p w14:paraId="2186664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Возникновение ислама. Арабские завоевания</w:t>
            </w:r>
          </w:p>
        </w:tc>
        <w:tc>
          <w:tcPr>
            <w:tcW w:w="7747" w:type="dxa"/>
          </w:tcPr>
          <w:p w14:paraId="3C0EC9D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</w:t>
            </w:r>
          </w:p>
          <w:p w14:paraId="1E616C2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EB2294" w:rsidRPr="00EB2294" w14:paraId="0B234B45" w14:textId="77777777" w:rsidTr="00EB2294">
        <w:tc>
          <w:tcPr>
            <w:tcW w:w="3168" w:type="dxa"/>
          </w:tcPr>
          <w:p w14:paraId="3F7E8E1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Византийская империя</w:t>
            </w:r>
          </w:p>
        </w:tc>
        <w:tc>
          <w:tcPr>
            <w:tcW w:w="7747" w:type="dxa"/>
          </w:tcPr>
          <w:p w14:paraId="751CC038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14:paraId="6B071E5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влиянии Византии и ее культуры на историю и культу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ру славянских государств, в частности России, раскрытие значе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создания славянской письменности Кириллом и Мефодием</w:t>
            </w:r>
          </w:p>
        </w:tc>
      </w:tr>
      <w:tr w:rsidR="00EB2294" w:rsidRPr="00EB2294" w14:paraId="18D9E478" w14:textId="77777777" w:rsidTr="00EB2294">
        <w:tc>
          <w:tcPr>
            <w:tcW w:w="3168" w:type="dxa"/>
          </w:tcPr>
          <w:p w14:paraId="640B45F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Восток в Средние века</w:t>
            </w:r>
          </w:p>
        </w:tc>
        <w:tc>
          <w:tcPr>
            <w:tcW w:w="7747" w:type="dxa"/>
          </w:tcPr>
          <w:p w14:paraId="1F873161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14:paraId="207E0F4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общественного устройства государств Востока в Средние века, отношений власти и подданных, системы управления.</w:t>
            </w:r>
          </w:p>
          <w:p w14:paraId="1F1C399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EB2294" w:rsidRPr="00EB2294" w14:paraId="50B9476E" w14:textId="77777777" w:rsidTr="00EB2294">
        <w:tc>
          <w:tcPr>
            <w:tcW w:w="3168" w:type="dxa"/>
          </w:tcPr>
          <w:p w14:paraId="7A1E932D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Империя Карла Велико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и ее распад. Феодальная раздроблен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ность в Европе</w:t>
            </w:r>
          </w:p>
        </w:tc>
        <w:tc>
          <w:tcPr>
            <w:tcW w:w="7747" w:type="dxa"/>
          </w:tcPr>
          <w:p w14:paraId="02011F6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сущности военной реформы Карла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Мартелла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его влияния на успехи франкских королей.</w:t>
            </w:r>
          </w:p>
          <w:p w14:paraId="001EAE9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причинах, ходе и последствиях походов Карла Вели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кого, значении образования его империи.</w:t>
            </w:r>
          </w:p>
          <w:p w14:paraId="341C166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 термина </w:t>
            </w:r>
            <w:r w:rsidRPr="00EB2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каролингское возрождение.</w:t>
            </w:r>
          </w:p>
          <w:p w14:paraId="3494EF9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походов норманнов, указание на их послед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</w:t>
            </w:r>
          </w:p>
        </w:tc>
      </w:tr>
      <w:tr w:rsidR="00EB2294" w:rsidRPr="00EB2294" w14:paraId="39681BB3" w14:textId="77777777" w:rsidTr="00EB2294">
        <w:tc>
          <w:tcPr>
            <w:tcW w:w="3168" w:type="dxa"/>
          </w:tcPr>
          <w:p w14:paraId="6EF6284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черты западноевропейского</w:t>
            </w:r>
          </w:p>
          <w:p w14:paraId="74749D3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феода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лизма</w:t>
            </w:r>
          </w:p>
        </w:tc>
        <w:tc>
          <w:tcPr>
            <w:tcW w:w="7747" w:type="dxa"/>
          </w:tcPr>
          <w:p w14:paraId="38C0040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«феодализм», «раздробленность», «вассально-ленные отноше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ния», «сеньор», «рыцарь», «вассал».</w:t>
            </w:r>
          </w:p>
        </w:tc>
      </w:tr>
      <w:tr w:rsidR="00EB2294" w:rsidRPr="00EB2294" w14:paraId="0D4D0AB8" w14:textId="77777777" w:rsidTr="00EB2294">
        <w:tc>
          <w:tcPr>
            <w:tcW w:w="3168" w:type="dxa"/>
          </w:tcPr>
          <w:p w14:paraId="69FB659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7" w:type="dxa"/>
          </w:tcPr>
          <w:p w14:paraId="6C760BB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современных подходов к объяснению сущности фео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дализма.</w:t>
            </w:r>
          </w:p>
          <w:p w14:paraId="07ACDAA8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жизни представителей различных сословий средне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векового общества: рыцарей, крестьян, горожан, духовенства и др. (сообщение, презентация)</w:t>
            </w:r>
          </w:p>
        </w:tc>
      </w:tr>
      <w:tr w:rsidR="00EB2294" w:rsidRPr="00EB2294" w14:paraId="741E6115" w14:textId="77777777" w:rsidTr="00EB2294">
        <w:tc>
          <w:tcPr>
            <w:tcW w:w="3168" w:type="dxa"/>
          </w:tcPr>
          <w:p w14:paraId="5FA0E459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Средневековый западно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европейский город</w:t>
            </w:r>
          </w:p>
        </w:tc>
        <w:tc>
          <w:tcPr>
            <w:tcW w:w="7747" w:type="dxa"/>
          </w:tcPr>
          <w:p w14:paraId="3A650A51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«цех», «гильдия», «коммуна».</w:t>
            </w:r>
          </w:p>
          <w:p w14:paraId="5149930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возникновения, сущно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 и значении средневековых городов.</w:t>
            </w:r>
          </w:p>
          <w:p w14:paraId="0E9B3A7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взаимоотношений горожан и сеньоров, различ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слоев населения городов</w:t>
            </w:r>
          </w:p>
        </w:tc>
      </w:tr>
      <w:tr w:rsidR="00EB2294" w:rsidRPr="00EB2294" w14:paraId="7B716FB8" w14:textId="77777777" w:rsidTr="00EB2294">
        <w:tc>
          <w:tcPr>
            <w:tcW w:w="3168" w:type="dxa"/>
          </w:tcPr>
          <w:p w14:paraId="4C7F66E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Католическая церковь в Средние века. Кресто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вые походы</w:t>
            </w:r>
          </w:p>
        </w:tc>
        <w:tc>
          <w:tcPr>
            <w:tcW w:w="7747" w:type="dxa"/>
          </w:tcPr>
          <w:p w14:paraId="4E9A902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роли христианской церкви в средневековом обществе.</w:t>
            </w:r>
          </w:p>
          <w:p w14:paraId="1A989D1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 и последствиях борьбы римских пап и им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ператоров Священной Римской империи.</w:t>
            </w:r>
          </w:p>
          <w:p w14:paraId="6BCEE69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Систематизация материала по истории Крестовых походов, вы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суждения об их причинах и последствиях</w:t>
            </w:r>
          </w:p>
        </w:tc>
      </w:tr>
      <w:tr w:rsidR="00EB2294" w:rsidRPr="00EB2294" w14:paraId="75D5C6F8" w14:textId="77777777" w:rsidTr="00EB2294">
        <w:tc>
          <w:tcPr>
            <w:tcW w:w="3168" w:type="dxa"/>
          </w:tcPr>
          <w:p w14:paraId="49D7D4AA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Зарождение централизо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ванных государств в Европе</w:t>
            </w:r>
          </w:p>
        </w:tc>
        <w:tc>
          <w:tcPr>
            <w:tcW w:w="7747" w:type="dxa"/>
          </w:tcPr>
          <w:p w14:paraId="78064A1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развития Англии и Франции, при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чин и последствий зарождения в этих странах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сословно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представительной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монархии.</w:t>
            </w:r>
          </w:p>
          <w:p w14:paraId="2455F18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хода, результатов Столетней войны. Систематизация знаний о важнейших событиях позднего Сред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невековья: падении Византии, реконкисте и образовании Испа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нии и Португалии, гуситских войнах.</w:t>
            </w:r>
          </w:p>
          <w:p w14:paraId="101FD4D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исторических предпосылок образования централизован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государств в Западной Европе.</w:t>
            </w:r>
          </w:p>
          <w:p w14:paraId="3034D4D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наиболее значительных народных выступлениях Средневековья</w:t>
            </w:r>
          </w:p>
        </w:tc>
      </w:tr>
      <w:tr w:rsidR="00EB2294" w:rsidRPr="00EB2294" w14:paraId="74264665" w14:textId="77777777" w:rsidTr="00EB2294">
        <w:tc>
          <w:tcPr>
            <w:tcW w:w="3168" w:type="dxa"/>
          </w:tcPr>
          <w:p w14:paraId="253EFEE6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Средневековая культура Западной Европы. Начало Ренессанса</w:t>
            </w:r>
          </w:p>
        </w:tc>
        <w:tc>
          <w:tcPr>
            <w:tcW w:w="7747" w:type="dxa"/>
          </w:tcPr>
          <w:p w14:paraId="7CC5791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сообщения, презентации на тему «Первые европей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ские университеты».</w:t>
            </w:r>
          </w:p>
          <w:p w14:paraId="3EC4839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художественных стилей средневеко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вой культуры (с рассмотрением конкретных памятников, про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изведений).</w:t>
            </w:r>
          </w:p>
          <w:p w14:paraId="13F9E08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предпосылках возникновения и зна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чении идей гуманизма и Возрождения для развития европей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общества</w:t>
            </w:r>
          </w:p>
        </w:tc>
      </w:tr>
      <w:tr w:rsidR="00EB2294" w:rsidRPr="00EB2294" w14:paraId="4C5453C9" w14:textId="77777777" w:rsidTr="00EB2294">
        <w:tc>
          <w:tcPr>
            <w:tcW w:w="10915" w:type="dxa"/>
            <w:gridSpan w:val="2"/>
          </w:tcPr>
          <w:p w14:paraId="7B677DDC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ОТ ДРЕВНЕЙ РУСИ К РОССИЙСКОМУ ГОСУДАРСТВУ</w:t>
            </w:r>
          </w:p>
        </w:tc>
      </w:tr>
      <w:tr w:rsidR="00EB2294" w:rsidRPr="00EB2294" w14:paraId="46DC759F" w14:textId="77777777" w:rsidTr="00EB2294">
        <w:tc>
          <w:tcPr>
            <w:tcW w:w="3168" w:type="dxa"/>
          </w:tcPr>
          <w:p w14:paraId="5A1F316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Древнерус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</w:t>
            </w:r>
          </w:p>
        </w:tc>
        <w:tc>
          <w:tcPr>
            <w:tcW w:w="7747" w:type="dxa"/>
          </w:tcPr>
          <w:p w14:paraId="79B6AE5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14:paraId="704AC70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указание времени образования Древнерус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государства.</w:t>
            </w:r>
          </w:p>
          <w:p w14:paraId="7FC20A6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«князь», «дружина», «государство».</w:t>
            </w:r>
          </w:p>
          <w:p w14:paraId="5216919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хронологической таблицы о деятельности первых русских князей</w:t>
            </w:r>
          </w:p>
        </w:tc>
      </w:tr>
      <w:tr w:rsidR="00EB2294" w:rsidRPr="00EB2294" w14:paraId="70BF3B7D" w14:textId="77777777" w:rsidTr="00EB2294">
        <w:tc>
          <w:tcPr>
            <w:tcW w:w="3168" w:type="dxa"/>
          </w:tcPr>
          <w:p w14:paraId="129922D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Крещение Руси и его зна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чение</w:t>
            </w:r>
          </w:p>
        </w:tc>
        <w:tc>
          <w:tcPr>
            <w:tcW w:w="7747" w:type="dxa"/>
          </w:tcPr>
          <w:p w14:paraId="17DA4FE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знаний о возникновении христианства и основ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его постулатах.</w:t>
            </w:r>
          </w:p>
          <w:p w14:paraId="2D38E4F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причинах крещения Руси, основных событиях, свя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занных с принятием христианства на Руси.</w:t>
            </w:r>
          </w:p>
          <w:p w14:paraId="7AB444C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значения принятия христианства на Руси</w:t>
            </w:r>
          </w:p>
        </w:tc>
      </w:tr>
      <w:tr w:rsidR="00EB2294" w:rsidRPr="00EB2294" w14:paraId="36656D2A" w14:textId="77777777" w:rsidTr="00EB2294">
        <w:tc>
          <w:tcPr>
            <w:tcW w:w="3168" w:type="dxa"/>
          </w:tcPr>
          <w:p w14:paraId="735A296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Общество Древней Руси</w:t>
            </w:r>
          </w:p>
        </w:tc>
        <w:tc>
          <w:tcPr>
            <w:tcW w:w="7747" w:type="dxa"/>
          </w:tcPr>
          <w:p w14:paraId="64F39CD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14:paraId="70D52CD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содержания Русской Правды.</w:t>
            </w:r>
          </w:p>
          <w:p w14:paraId="3D25FF2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причин княжеских усобиц.</w:t>
            </w:r>
          </w:p>
          <w:p w14:paraId="75BB883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EB2294" w:rsidRPr="00EB2294" w14:paraId="7444F13B" w14:textId="77777777" w:rsidTr="00EB2294">
        <w:tc>
          <w:tcPr>
            <w:tcW w:w="3168" w:type="dxa"/>
          </w:tcPr>
          <w:p w14:paraId="6C19AD4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Раздробленность на Руси</w:t>
            </w:r>
          </w:p>
        </w:tc>
        <w:tc>
          <w:tcPr>
            <w:tcW w:w="7747" w:type="dxa"/>
          </w:tcPr>
          <w:p w14:paraId="301AB3B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причин раздробленности на Руси, раскрытие по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следствий раздробленности.</w:t>
            </w:r>
          </w:p>
          <w:p w14:paraId="0B6D9C2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территорий крупнейших само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стоятельных центров Руси.</w:t>
            </w:r>
          </w:p>
          <w:p w14:paraId="070C0C6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</w:t>
            </w:r>
          </w:p>
        </w:tc>
      </w:tr>
      <w:tr w:rsidR="00EB2294" w:rsidRPr="00EB2294" w14:paraId="6531D7BE" w14:textId="77777777" w:rsidTr="00EB2294">
        <w:tc>
          <w:tcPr>
            <w:tcW w:w="3168" w:type="dxa"/>
          </w:tcPr>
          <w:p w14:paraId="13E7638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Древнерусская культура</w:t>
            </w:r>
          </w:p>
        </w:tc>
        <w:tc>
          <w:tcPr>
            <w:tcW w:w="7747" w:type="dxa"/>
          </w:tcPr>
          <w:p w14:paraId="2EE174D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развитии культуры в Древней Руси. Характеристика памятников литературы, зодчества Древней Руси.</w:t>
            </w:r>
          </w:p>
          <w:p w14:paraId="1A4BB37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EB2294" w:rsidRPr="00EB2294" w14:paraId="24D813AD" w14:textId="77777777" w:rsidTr="00EB2294">
        <w:tc>
          <w:tcPr>
            <w:tcW w:w="3168" w:type="dxa"/>
          </w:tcPr>
          <w:p w14:paraId="442E6E3D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Монгольское завоевание и его последствия</w:t>
            </w:r>
          </w:p>
        </w:tc>
        <w:tc>
          <w:tcPr>
            <w:tcW w:w="7747" w:type="dxa"/>
          </w:tcPr>
          <w:p w14:paraId="4447E84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Изложение материала о причинах и последствиях монгольских завоеваний.</w:t>
            </w:r>
          </w:p>
          <w:p w14:paraId="15A809D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примеров героической борьбы русского народа про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тив завоевателей.</w:t>
            </w:r>
          </w:p>
          <w:p w14:paraId="6A8E99E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Невской битве и Ледовом побоище.</w:t>
            </w:r>
          </w:p>
          <w:p w14:paraId="7BB41FF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Александра Невского.</w:t>
            </w:r>
          </w:p>
          <w:p w14:paraId="483B452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последствий ордынского владычества для Руси, харак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теристика повинностей населения</w:t>
            </w:r>
          </w:p>
        </w:tc>
      </w:tr>
      <w:tr w:rsidR="00EB2294" w:rsidRPr="00EB2294" w14:paraId="41CD4A03" w14:textId="77777777" w:rsidTr="00EB2294">
        <w:tc>
          <w:tcPr>
            <w:tcW w:w="3168" w:type="dxa"/>
          </w:tcPr>
          <w:p w14:paraId="1077A406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Начало возвышения Москвы</w:t>
            </w:r>
          </w:p>
        </w:tc>
        <w:tc>
          <w:tcPr>
            <w:tcW w:w="7747" w:type="dxa"/>
          </w:tcPr>
          <w:p w14:paraId="58DC3B4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следствий объединения русских земель вокруг Москвы.</w:t>
            </w:r>
          </w:p>
          <w:p w14:paraId="13DB802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Аргументация оценки деятельности Ивана Калиты, Дмитрия Донского.</w:t>
            </w:r>
          </w:p>
          <w:p w14:paraId="66D0B5E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роли Русской православной церкви в возрождении и объединении Руси.</w:t>
            </w:r>
          </w:p>
          <w:p w14:paraId="6FDE64C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Куликовской битвы для дальнейшего раз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вития России</w:t>
            </w:r>
          </w:p>
        </w:tc>
      </w:tr>
      <w:tr w:rsidR="00EB2294" w:rsidRPr="00EB2294" w14:paraId="28F006C5" w14:textId="77777777" w:rsidTr="00EB2294">
        <w:tc>
          <w:tcPr>
            <w:tcW w:w="3168" w:type="dxa"/>
          </w:tcPr>
          <w:p w14:paraId="7B9D2A94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единого Русского государства</w:t>
            </w:r>
          </w:p>
        </w:tc>
        <w:tc>
          <w:tcPr>
            <w:tcW w:w="7747" w:type="dxa"/>
          </w:tcPr>
          <w:p w14:paraId="577779A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роста территории Московской Руси.</w:t>
            </w:r>
          </w:p>
          <w:p w14:paraId="1D821E1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Ивана III.</w:t>
            </w:r>
          </w:p>
          <w:p w14:paraId="23C8EA7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</w:t>
            </w:r>
          </w:p>
          <w:p w14:paraId="6DD8959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</w:t>
            </w:r>
          </w:p>
        </w:tc>
      </w:tr>
      <w:tr w:rsidR="00EB2294" w:rsidRPr="00EB2294" w14:paraId="12C34B64" w14:textId="77777777" w:rsidTr="00EB2294">
        <w:tc>
          <w:tcPr>
            <w:tcW w:w="10915" w:type="dxa"/>
            <w:gridSpan w:val="2"/>
          </w:tcPr>
          <w:p w14:paraId="1B407488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РОССИЯ В Х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—Х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 ВЕКАХ: ОТ ВЕЛИКОГО КНЯЖЕСТВА К ЦАРСТВУ</w:t>
            </w:r>
          </w:p>
        </w:tc>
      </w:tr>
      <w:tr w:rsidR="00EB2294" w:rsidRPr="00EB2294" w14:paraId="002703FF" w14:textId="77777777" w:rsidTr="00EB2294">
        <w:tc>
          <w:tcPr>
            <w:tcW w:w="3168" w:type="dxa"/>
          </w:tcPr>
          <w:p w14:paraId="693007D4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правление Ивана Грозного</w:t>
            </w:r>
          </w:p>
        </w:tc>
        <w:tc>
          <w:tcPr>
            <w:tcW w:w="7747" w:type="dxa"/>
          </w:tcPr>
          <w:p w14:paraId="72A93B4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значения понятий: «Избранная рада», «приказ», «Земский собор», «стрелецкое войско», «опричнина», «запо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ведные годы», «урочные лета», «крепостное право».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внутренней политики Ивана IV в середине XVI века, основных мероприятий и значения реформ 1550-х годов.</w:t>
            </w:r>
          </w:p>
          <w:p w14:paraId="61554A1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присоединения Среднего и Нижнего По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волжья, Западной Сибири к России.</w:t>
            </w:r>
          </w:p>
          <w:p w14:paraId="2008796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последствий Ливонской войны для Русского госу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дарства.</w:t>
            </w:r>
          </w:p>
        </w:tc>
      </w:tr>
      <w:tr w:rsidR="00EB2294" w:rsidRPr="00EB2294" w14:paraId="1C82C5BD" w14:textId="77777777" w:rsidTr="00EB2294">
        <w:tc>
          <w:tcPr>
            <w:tcW w:w="3168" w:type="dxa"/>
          </w:tcPr>
          <w:p w14:paraId="73D1065B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Смутное время начала XVII века</w:t>
            </w:r>
          </w:p>
        </w:tc>
        <w:tc>
          <w:tcPr>
            <w:tcW w:w="7747" w:type="dxa"/>
          </w:tcPr>
          <w:p w14:paraId="34EDBE2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«Смутное время», «самозванец», «крестоцеловальная запись», «ополчение», «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национально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освободительное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движение».</w:t>
            </w:r>
          </w:p>
          <w:p w14:paraId="1FA4D86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</w:t>
            </w:r>
          </w:p>
          <w:p w14:paraId="120DBE8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направлений походов отря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под предводительством Лжедмитрия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И. И. Болотникова, Лжедмитрия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направлений походов польских и шведских во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йск, движения отрядов Первого и Второго ополчений и др. Высказывание оценки деятельности П. П. Ляпунова,</w:t>
            </w:r>
          </w:p>
          <w:p w14:paraId="3453313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К. Минина, Д. М. Пожарского.</w:t>
            </w:r>
          </w:p>
          <w:p w14:paraId="7693BB3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значения освобождения Москвы войсками ополче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ний для развития России</w:t>
            </w:r>
          </w:p>
        </w:tc>
      </w:tr>
      <w:tr w:rsidR="00EB2294" w:rsidRPr="00EB2294" w14:paraId="53F02245" w14:textId="77777777" w:rsidTr="00EB2294">
        <w:tc>
          <w:tcPr>
            <w:tcW w:w="3168" w:type="dxa"/>
          </w:tcPr>
          <w:p w14:paraId="5FE8AE8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и соци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альное развитие России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 Народные движения</w:t>
            </w:r>
          </w:p>
        </w:tc>
        <w:tc>
          <w:tcPr>
            <w:tcW w:w="7747" w:type="dxa"/>
          </w:tcPr>
          <w:p w14:paraId="7C7BC30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информации исторических карт при рассмотре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нии экономического развития России в XVII веке.</w:t>
            </w:r>
          </w:p>
          <w:p w14:paraId="32F61C3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важнейших последствий появления и распростране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мануфактур в России.</w:t>
            </w:r>
          </w:p>
          <w:p w14:paraId="26A646A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причин народных движений в России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Систематизация исторического материала в форме таблицы «Народные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движения в России XVII века»</w:t>
            </w:r>
          </w:p>
        </w:tc>
      </w:tr>
      <w:tr w:rsidR="00EB2294" w:rsidRPr="00EB2294" w14:paraId="3C3211EC" w14:textId="77777777" w:rsidTr="00EB2294">
        <w:tc>
          <w:tcPr>
            <w:tcW w:w="3168" w:type="dxa"/>
          </w:tcPr>
          <w:p w14:paraId="3E5F891C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Становление абсолютиз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России. Внешняя политика России в XVII веке</w:t>
            </w:r>
          </w:p>
        </w:tc>
        <w:tc>
          <w:tcPr>
            <w:tcW w:w="7747" w:type="dxa"/>
          </w:tcPr>
          <w:p w14:paraId="721BBB0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«абсолютизм», «церковный рас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кол», «старообрядцы».</w:t>
            </w:r>
          </w:p>
          <w:p w14:paraId="2CE3F7A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усиления самодержавной вла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</w:p>
          <w:p w14:paraId="40A0AD5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объективных и субъективных причин и последствий раскола в Русской православной церкви.</w:t>
            </w:r>
          </w:p>
          <w:p w14:paraId="6F26BD1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значения присоединения Сибири к России. Объяснение того, в чем заключались цели и результаты внеш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 политики России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EB2294" w:rsidRPr="00EB2294" w14:paraId="194DA824" w14:textId="77777777" w:rsidTr="00EB2294">
        <w:tc>
          <w:tcPr>
            <w:tcW w:w="3168" w:type="dxa"/>
          </w:tcPr>
          <w:p w14:paraId="67E66578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Руси конца XIII—XVII веков</w:t>
            </w:r>
          </w:p>
        </w:tc>
        <w:tc>
          <w:tcPr>
            <w:tcW w:w="7747" w:type="dxa"/>
          </w:tcPr>
          <w:p w14:paraId="0CCFAB8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систематической таблицы о достижениях культу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ры Руси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веках.</w:t>
            </w:r>
          </w:p>
          <w:p w14:paraId="15F401FC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описания выдающихся памятников культуры ХШ—XVII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14:paraId="4CFCCCE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поиска информации для сообщений о памятни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ках культуры конца XIII—Х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EB2294" w:rsidRPr="00EB2294" w14:paraId="2C624C75" w14:textId="77777777" w:rsidTr="00EB2294">
        <w:tc>
          <w:tcPr>
            <w:tcW w:w="10915" w:type="dxa"/>
            <w:gridSpan w:val="2"/>
          </w:tcPr>
          <w:p w14:paraId="533827F9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СТРАНЫ ЗАПАДА И ВОСТОКА В XVI — XVIII ВЕКАХ</w:t>
            </w:r>
          </w:p>
        </w:tc>
      </w:tr>
      <w:tr w:rsidR="00EB2294" w:rsidRPr="00EB2294" w14:paraId="0F19EBB8" w14:textId="77777777" w:rsidTr="00EB2294">
        <w:tc>
          <w:tcPr>
            <w:tcW w:w="3168" w:type="dxa"/>
          </w:tcPr>
          <w:p w14:paraId="521BE58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развитие и перемены в западноев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ропейском обществе</w:t>
            </w:r>
          </w:p>
        </w:tc>
        <w:tc>
          <w:tcPr>
            <w:tcW w:w="7747" w:type="dxa"/>
          </w:tcPr>
          <w:p w14:paraId="1341D27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и сущности модернизации.</w:t>
            </w:r>
          </w:p>
          <w:p w14:paraId="5F334E2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«мануфактура», «революция цен».</w:t>
            </w:r>
          </w:p>
          <w:p w14:paraId="4E4A403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развития экономики в странах Западной Евро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пы в ХVI—ХVIП веках.</w:t>
            </w:r>
          </w:p>
          <w:p w14:paraId="118DE56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важнейших изменений в социальной структуре ев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ропейского общества в Новое время.</w:t>
            </w:r>
          </w:p>
          <w:p w14:paraId="0BA68A7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открытиях в науке, усовершенствова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EB2294" w:rsidRPr="00EB2294" w14:paraId="4F646448" w14:textId="77777777" w:rsidTr="00EB2294">
        <w:tc>
          <w:tcPr>
            <w:tcW w:w="3168" w:type="dxa"/>
          </w:tcPr>
          <w:p w14:paraId="70749D1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7747" w:type="dxa"/>
          </w:tcPr>
          <w:p w14:paraId="44BADAB0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Великих географических откры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тиях (в форме хронологической таблицы), объяснение, в чем состояли их предпосылки.</w:t>
            </w:r>
          </w:p>
        </w:tc>
      </w:tr>
      <w:tr w:rsidR="00EB2294" w:rsidRPr="00EB2294" w14:paraId="027B2F3D" w14:textId="77777777" w:rsidTr="00EB2294">
        <w:tc>
          <w:tcPr>
            <w:tcW w:w="3168" w:type="dxa"/>
          </w:tcPr>
          <w:p w14:paraId="59680FE5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Возрождение и гуманизм в Западной Европе</w:t>
            </w:r>
          </w:p>
        </w:tc>
        <w:tc>
          <w:tcPr>
            <w:tcW w:w="7747" w:type="dxa"/>
          </w:tcPr>
          <w:p w14:paraId="0836BA0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14:paraId="368C7A3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основных черт эпохи Возрождения, главных достижений и деятелей Возрождения в науке и искус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стве.</w:t>
            </w:r>
          </w:p>
          <w:p w14:paraId="46393C4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содержания идей гуманизма и значения их распро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странения.</w:t>
            </w:r>
          </w:p>
          <w:p w14:paraId="1CC9BD98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презентации об одном из титанов Возрождения, по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казывающей его вклад в становление новой культуры</w:t>
            </w:r>
          </w:p>
        </w:tc>
      </w:tr>
      <w:tr w:rsidR="00EB2294" w:rsidRPr="00EB2294" w14:paraId="31AD1824" w14:textId="77777777" w:rsidTr="00EB2294">
        <w:tc>
          <w:tcPr>
            <w:tcW w:w="3168" w:type="dxa"/>
          </w:tcPr>
          <w:p w14:paraId="4ACFE16B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Реформация и контрре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формация</w:t>
            </w:r>
          </w:p>
        </w:tc>
        <w:tc>
          <w:tcPr>
            <w:tcW w:w="7747" w:type="dxa"/>
          </w:tcPr>
          <w:p w14:paraId="2407B0CC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«Реформация», «протестантизм», «лютеранство», «кальви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низм», «контрреформация».</w:t>
            </w:r>
          </w:p>
          <w:p w14:paraId="5616544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</w:t>
            </w:r>
          </w:p>
        </w:tc>
      </w:tr>
      <w:tr w:rsidR="00EB2294" w:rsidRPr="00EB2294" w14:paraId="4C66CF2F" w14:textId="77777777" w:rsidTr="00EB2294">
        <w:tc>
          <w:tcPr>
            <w:tcW w:w="3168" w:type="dxa"/>
          </w:tcPr>
          <w:p w14:paraId="5883F4D1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Становление абсолютиз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европейских странах</w:t>
            </w:r>
          </w:p>
        </w:tc>
        <w:tc>
          <w:tcPr>
            <w:tcW w:w="7747" w:type="dxa"/>
          </w:tcPr>
          <w:p w14:paraId="5953EAA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14:paraId="035E557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характерных черт абсолютизма как формы правле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ния, приведение примеров политики абсолютизма (во Франции, Англии).</w:t>
            </w:r>
          </w:p>
          <w:p w14:paraId="5500E08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событиях истории Франции, Англии, Ис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пании, империи Габсбургов.</w:t>
            </w:r>
          </w:p>
          <w:p w14:paraId="1DB1E33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темы «Особенности политики “просве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щенного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абсолютизма” в разных странах Европы»</w:t>
            </w:r>
          </w:p>
        </w:tc>
      </w:tr>
      <w:tr w:rsidR="00EB2294" w:rsidRPr="00EB2294" w14:paraId="7478101C" w14:textId="77777777" w:rsidTr="00EB2294">
        <w:tc>
          <w:tcPr>
            <w:tcW w:w="3168" w:type="dxa"/>
          </w:tcPr>
          <w:p w14:paraId="1F2710D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Англия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747" w:type="dxa"/>
          </w:tcPr>
          <w:p w14:paraId="38BF09D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предпосылок, причин и особенностей Анг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лийской революции, описание ее основных событий и этапов. Раскрытие значения Английской революции, причин реставра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и «Славной революции».</w:t>
            </w:r>
          </w:p>
          <w:p w14:paraId="13E933E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последствий промышленной револю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(промышленного переворота), объяснение того, почему она началась в Англии</w:t>
            </w:r>
          </w:p>
        </w:tc>
      </w:tr>
      <w:tr w:rsidR="00EB2294" w:rsidRPr="00EB2294" w14:paraId="460B44B8" w14:textId="77777777" w:rsidTr="00EB2294">
        <w:tc>
          <w:tcPr>
            <w:tcW w:w="3168" w:type="dxa"/>
          </w:tcPr>
          <w:p w14:paraId="3D0EE60D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Страны Востока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747" w:type="dxa"/>
          </w:tcPr>
          <w:p w14:paraId="7F9C5F8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тического развития стран Востока, объяснение причин углу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бления разрыва в темпах экономического развития этих стран и стран Западной Европы.</w:t>
            </w:r>
          </w:p>
          <w:p w14:paraId="2D08CF7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Османской империи, Китая и Японии</w:t>
            </w:r>
          </w:p>
        </w:tc>
      </w:tr>
      <w:tr w:rsidR="00EB2294" w:rsidRPr="00EB2294" w14:paraId="43C0A025" w14:textId="77777777" w:rsidTr="00EB2294">
        <w:tc>
          <w:tcPr>
            <w:tcW w:w="3168" w:type="dxa"/>
          </w:tcPr>
          <w:p w14:paraId="39582DC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Востока и коло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ниальная экспансия европейцев</w:t>
            </w:r>
          </w:p>
        </w:tc>
        <w:tc>
          <w:tcPr>
            <w:tcW w:w="7747" w:type="dxa"/>
          </w:tcPr>
          <w:p w14:paraId="06E1B49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колониальных захватах европейских государств в Африке в XVI — XIX веках; объяс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</w:p>
          <w:p w14:paraId="1BDACC2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и аргументация суждений о последствиях коло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низации для африканских обществ.</w:t>
            </w:r>
          </w:p>
          <w:p w14:paraId="33D66A81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дов Азии, Африки</w:t>
            </w:r>
          </w:p>
        </w:tc>
      </w:tr>
      <w:tr w:rsidR="00EB2294" w:rsidRPr="00EB2294" w14:paraId="0F63112E" w14:textId="77777777" w:rsidTr="00EB2294">
        <w:tc>
          <w:tcPr>
            <w:tcW w:w="3168" w:type="dxa"/>
          </w:tcPr>
          <w:p w14:paraId="4FCC77A5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Международные отношения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7747" w:type="dxa"/>
          </w:tcPr>
          <w:p w14:paraId="7216C45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нейших военных конфликтов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середине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</w:t>
            </w:r>
          </w:p>
          <w:p w14:paraId="6E78124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ключевых проблем международных от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ношений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середины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 в ходе учебной конфе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ренции, круглого стола</w:t>
            </w:r>
          </w:p>
        </w:tc>
      </w:tr>
      <w:tr w:rsidR="00EB2294" w:rsidRPr="00EB2294" w14:paraId="3250AA43" w14:textId="77777777" w:rsidTr="00EB2294">
        <w:tc>
          <w:tcPr>
            <w:tcW w:w="3168" w:type="dxa"/>
          </w:tcPr>
          <w:p w14:paraId="6696D944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7" w:type="dxa"/>
          </w:tcPr>
          <w:p w14:paraId="4419F173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294" w:rsidRPr="00EB2294" w14:paraId="3C6C7354" w14:textId="77777777" w:rsidTr="00EB2294">
        <w:tc>
          <w:tcPr>
            <w:tcW w:w="3168" w:type="dxa"/>
          </w:tcPr>
          <w:p w14:paraId="5BA08BE1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европейской культуры и науки в XVII—XVIII веках. Эпоха Просвещения</w:t>
            </w:r>
          </w:p>
        </w:tc>
        <w:tc>
          <w:tcPr>
            <w:tcW w:w="7747" w:type="dxa"/>
          </w:tcPr>
          <w:p w14:paraId="392311C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14:paraId="116DCD5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деятелей Просвещения</w:t>
            </w:r>
          </w:p>
        </w:tc>
      </w:tr>
      <w:tr w:rsidR="00EB2294" w:rsidRPr="00EB2294" w14:paraId="28576E45" w14:textId="77777777" w:rsidTr="00EB2294">
        <w:tc>
          <w:tcPr>
            <w:tcW w:w="3168" w:type="dxa"/>
          </w:tcPr>
          <w:p w14:paraId="279131BD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Война за независимость и образование США</w:t>
            </w:r>
          </w:p>
        </w:tc>
        <w:tc>
          <w:tcPr>
            <w:tcW w:w="7747" w:type="dxa"/>
          </w:tcPr>
          <w:p w14:paraId="082DD96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ключевых событиях, итогах и значении войны севе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роамериканских колоний за независимость (с использованием исторической карты).</w:t>
            </w:r>
          </w:p>
          <w:p w14:paraId="61FB2C8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положений Декларации независимости, Конституции США, объяснение, в чем заключалось их значение для созда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вавшегося нового государства.</w:t>
            </w:r>
          </w:p>
          <w:p w14:paraId="7BE7E92B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активных участников борьбы за не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зависимость, «отцов-основателей» США.</w:t>
            </w:r>
          </w:p>
          <w:p w14:paraId="0AE9045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почему освободительная война североамерикан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штатов против Англии считается революцией</w:t>
            </w:r>
          </w:p>
        </w:tc>
      </w:tr>
      <w:tr w:rsidR="00EB2294" w:rsidRPr="00EB2294" w14:paraId="777F09D1" w14:textId="77777777" w:rsidTr="00EB2294">
        <w:tc>
          <w:tcPr>
            <w:tcW w:w="3168" w:type="dxa"/>
          </w:tcPr>
          <w:p w14:paraId="3D2E148C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Французская революция конца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747" w:type="dxa"/>
          </w:tcPr>
          <w:p w14:paraId="2BD723A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по истории Французской революции. Составление характеристик деятелей Французской революций, высказывание и аргументация суждений об их роли в револю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(в форме устного сообщения, эссе, участия в дискуссии). Участие в дискуссии на тему «Является ли террор неизбежным спутником настоящей революции?»</w:t>
            </w:r>
          </w:p>
        </w:tc>
      </w:tr>
      <w:tr w:rsidR="00EB2294" w:rsidRPr="00EB2294" w14:paraId="5DBB4CC6" w14:textId="77777777" w:rsidTr="00EB2294">
        <w:tc>
          <w:tcPr>
            <w:tcW w:w="10915" w:type="dxa"/>
            <w:gridSpan w:val="2"/>
          </w:tcPr>
          <w:p w14:paraId="5FA87C74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РОССИЯ В КОНЦЕ ХV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—ХVШ ВЕКЕ: ОТ ЦАРСТВА К ИМПЕРИИ</w:t>
            </w:r>
          </w:p>
        </w:tc>
      </w:tr>
      <w:tr w:rsidR="00EB2294" w:rsidRPr="00EB2294" w14:paraId="55B4FF1A" w14:textId="77777777" w:rsidTr="00EB2294">
        <w:tc>
          <w:tcPr>
            <w:tcW w:w="3168" w:type="dxa"/>
          </w:tcPr>
          <w:p w14:paraId="757D3193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эпоху петров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преобразований</w:t>
            </w:r>
          </w:p>
        </w:tc>
        <w:tc>
          <w:tcPr>
            <w:tcW w:w="7747" w:type="dxa"/>
          </w:tcPr>
          <w:p w14:paraId="5EE3D8F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мнений историков о причинах петровских пре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образований.</w:t>
            </w:r>
          </w:p>
          <w:p w14:paraId="6606C88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характеристики реформ Петра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2D48C71B" w14:textId="77777777" w:rsidR="00EB2294" w:rsidRPr="00EB2294" w:rsidRDefault="00EB2294" w:rsidP="00EB2294">
            <w:pPr>
              <w:widowControl w:val="0"/>
              <w:numPr>
                <w:ilvl w:val="0"/>
                <w:numId w:val="18"/>
              </w:numPr>
              <w:tabs>
                <w:tab w:val="left" w:pos="2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государственном управлении;</w:t>
            </w:r>
          </w:p>
          <w:p w14:paraId="5C0B1047" w14:textId="77777777" w:rsidR="00EB2294" w:rsidRPr="00EB2294" w:rsidRDefault="00EB2294" w:rsidP="00EB2294">
            <w:pPr>
              <w:widowControl w:val="0"/>
              <w:numPr>
                <w:ilvl w:val="0"/>
                <w:numId w:val="18"/>
              </w:numP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экономике и социальной политике;</w:t>
            </w:r>
          </w:p>
          <w:p w14:paraId="2F7C59D9" w14:textId="77777777" w:rsidR="00EB2294" w:rsidRPr="00EB2294" w:rsidRDefault="00EB2294" w:rsidP="00EB2294">
            <w:pPr>
              <w:widowControl w:val="0"/>
              <w:numPr>
                <w:ilvl w:val="0"/>
                <w:numId w:val="18"/>
              </w:numP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военном деле;</w:t>
            </w:r>
          </w:p>
          <w:p w14:paraId="508F9C71" w14:textId="77777777" w:rsidR="00EB2294" w:rsidRPr="00EB2294" w:rsidRDefault="00EB2294" w:rsidP="00EB2294">
            <w:pPr>
              <w:widowControl w:val="0"/>
              <w:numPr>
                <w:ilvl w:val="0"/>
                <w:numId w:val="18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сфере культуры и быта.</w:t>
            </w:r>
          </w:p>
          <w:p w14:paraId="3071874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ходе и ключевых событиях, ито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гах Северной войны.</w:t>
            </w:r>
          </w:p>
          <w:p w14:paraId="0E5E60D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отношения различных слоев российского общества к преобразовательской деятельности Петра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показ на конкретных примерах, в чем оно проявлялось</w:t>
            </w:r>
          </w:p>
        </w:tc>
      </w:tr>
      <w:tr w:rsidR="00EB2294" w:rsidRPr="00EB2294" w14:paraId="4B30985A" w14:textId="77777777" w:rsidTr="00EB2294">
        <w:tc>
          <w:tcPr>
            <w:tcW w:w="3168" w:type="dxa"/>
          </w:tcPr>
          <w:p w14:paraId="1BAB65BC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Экономическое и со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циальное развитие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 Народные движения</w:t>
            </w:r>
          </w:p>
        </w:tc>
        <w:tc>
          <w:tcPr>
            <w:tcW w:w="7747" w:type="dxa"/>
          </w:tcPr>
          <w:p w14:paraId="196A963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Xарактеристика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основных черт социально-экономического раз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вития России в середине — второй половине XVIII века.</w:t>
            </w:r>
          </w:p>
          <w:p w14:paraId="2912A42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причинах, ходе, результатах восстания под предводительством Е. И. Пугачева</w:t>
            </w:r>
          </w:p>
        </w:tc>
      </w:tr>
      <w:tr w:rsidR="00EB2294" w:rsidRPr="00EB2294" w14:paraId="159027EF" w14:textId="77777777" w:rsidTr="00EB2294">
        <w:tc>
          <w:tcPr>
            <w:tcW w:w="3168" w:type="dxa"/>
          </w:tcPr>
          <w:p w14:paraId="22519E45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сере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дине — второй половине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747" w:type="dxa"/>
          </w:tcPr>
          <w:p w14:paraId="3031944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дворцовых переворотах (причи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нах, событиях, участниках, последствиях).</w:t>
            </w:r>
          </w:p>
          <w:p w14:paraId="7912787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политики «просвещенного абсолютизма» в Рос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и других европейских странах.</w:t>
            </w:r>
          </w:p>
          <w:p w14:paraId="54A4D6D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14:paraId="52D3772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 использованием исторической карты, внешнепо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литических задач, стоящих перед Россией во второй половине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века; характеристика результатов внешней политики данного периода</w:t>
            </w:r>
          </w:p>
        </w:tc>
      </w:tr>
      <w:tr w:rsidR="00EB2294" w:rsidRPr="00EB2294" w14:paraId="09034FA2" w14:textId="77777777" w:rsidTr="00EB2294">
        <w:tc>
          <w:tcPr>
            <w:tcW w:w="3168" w:type="dxa"/>
          </w:tcPr>
          <w:p w14:paraId="5658B7D7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культура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XVIII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7747" w:type="dxa"/>
          </w:tcPr>
          <w:p w14:paraId="24919FE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образования в России в XVIII веке, объяснение, какие события играли в нем ключе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вую роль.</w:t>
            </w:r>
          </w:p>
          <w:p w14:paraId="01B030D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характерных черт российского и европейского Про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свещения, выявление в них общего и различного. Рассказ о важнейших достижениях русской науки и культуры в XVIII веке, подготовка презентации на эту тему.</w:t>
            </w:r>
          </w:p>
          <w:p w14:paraId="5F4F8738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294" w:rsidRPr="00EB2294" w14:paraId="6A9BC0AB" w14:textId="77777777" w:rsidTr="00EB2294">
        <w:tc>
          <w:tcPr>
            <w:tcW w:w="10915" w:type="dxa"/>
            <w:gridSpan w:val="2"/>
          </w:tcPr>
          <w:p w14:paraId="5F12ADA0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СТАНОВЛЕНИЕ ИНДУСТРИАЛЬНОЙ ЦИВИЛИЗАЦИИ</w:t>
            </w:r>
          </w:p>
        </w:tc>
      </w:tr>
      <w:tr w:rsidR="00EB2294" w:rsidRPr="00EB2294" w14:paraId="5DA12765" w14:textId="77777777" w:rsidTr="00EB2294">
        <w:tc>
          <w:tcPr>
            <w:tcW w:w="3168" w:type="dxa"/>
          </w:tcPr>
          <w:p w14:paraId="743B4F6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Промышленный перево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рот и его последствия</w:t>
            </w:r>
          </w:p>
        </w:tc>
        <w:tc>
          <w:tcPr>
            <w:tcW w:w="7747" w:type="dxa"/>
          </w:tcPr>
          <w:p w14:paraId="22617F0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главных научных и технических достижениях, способствовавших развертыванию промышлен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революции.</w:t>
            </w:r>
          </w:p>
          <w:p w14:paraId="1153F9C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сущности, экономических и социальных послед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ствий промышленной революции</w:t>
            </w:r>
          </w:p>
        </w:tc>
      </w:tr>
      <w:tr w:rsidR="00EB2294" w:rsidRPr="00EB2294" w14:paraId="66320897" w14:textId="77777777" w:rsidTr="00EB2294">
        <w:tc>
          <w:tcPr>
            <w:tcW w:w="3168" w:type="dxa"/>
          </w:tcPr>
          <w:p w14:paraId="0A71361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 отноше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</w:t>
            </w:r>
          </w:p>
        </w:tc>
        <w:tc>
          <w:tcPr>
            <w:tcW w:w="7747" w:type="dxa"/>
          </w:tcPr>
          <w:p w14:paraId="343404F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крупней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ших военных конфликтов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 Участие в обсуждении ключевых проблем международных от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ношений ХК века в ходе конференции, круглого стола, в том числе в форме ролевых высказываний.</w:t>
            </w:r>
          </w:p>
          <w:p w14:paraId="4AB03D7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«Был ли неизбежен раскол Европы на два военных блока в конце ХК — начале ХХ века»</w:t>
            </w:r>
          </w:p>
        </w:tc>
      </w:tr>
      <w:tr w:rsidR="00EB2294" w:rsidRPr="00EB2294" w14:paraId="44405650" w14:textId="77777777" w:rsidTr="00EB2294">
        <w:tc>
          <w:tcPr>
            <w:tcW w:w="3168" w:type="dxa"/>
          </w:tcPr>
          <w:p w14:paraId="28808251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Политическое развитие стран Европы и Америки</w:t>
            </w:r>
          </w:p>
        </w:tc>
        <w:tc>
          <w:tcPr>
            <w:tcW w:w="7747" w:type="dxa"/>
          </w:tcPr>
          <w:p w14:paraId="651421C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по истории революций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в Европе и Северной Америке, характеристика их задач, участ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ников, ключевых событий, итогов.</w:t>
            </w:r>
          </w:p>
          <w:p w14:paraId="5060027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Сопоставление опыта движения за реформы и революционных выступлений в Европе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высказывание суждений об эффективности реформистского и революционного путей преоб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разования общества.</w:t>
            </w:r>
          </w:p>
          <w:p w14:paraId="0E4C6EA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Сравнение путей создания единых государств в Германии и Италии, выявление особенностей каждой из стран. Объяснение причин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распространения социалистических идей, возникновения рабочего движения.</w:t>
            </w:r>
          </w:p>
          <w:p w14:paraId="253D85B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известных исторических деятелей ХК века с привлечением материалов справочных изданий, Ин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тернета</w:t>
            </w:r>
          </w:p>
        </w:tc>
      </w:tr>
      <w:tr w:rsidR="00EB2294" w:rsidRPr="00EB2294" w14:paraId="30E705F5" w14:textId="77777777" w:rsidTr="00EB2294">
        <w:tc>
          <w:tcPr>
            <w:tcW w:w="3168" w:type="dxa"/>
          </w:tcPr>
          <w:p w14:paraId="733C0CC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Развитие западноевро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пейской культуры</w:t>
            </w:r>
          </w:p>
        </w:tc>
        <w:tc>
          <w:tcPr>
            <w:tcW w:w="7747" w:type="dxa"/>
          </w:tcPr>
          <w:p w14:paraId="61C4418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важнейших научных открытиях и технических до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стижениях ХК века, объяснение, в чем состояло их значение. Характеристика основных стилей и течений в художественной культуре ХК века с раскрытием их особенностей на примерах конкретных произведений.</w:t>
            </w:r>
          </w:p>
          <w:p w14:paraId="4113D53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Объяснение, в чем выразилась демократизация европейской культуры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EB2294" w:rsidRPr="00EB2294" w14:paraId="02CB5960" w14:textId="77777777" w:rsidTr="00EB2294">
        <w:tc>
          <w:tcPr>
            <w:tcW w:w="10915" w:type="dxa"/>
            <w:gridSpan w:val="2"/>
          </w:tcPr>
          <w:p w14:paraId="29DC4838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ПРОЦЕСС МОДЕРНИЗАЦИИ В ТРАДИЦИОННЫХ ОБЩЕСТВАХ</w:t>
            </w:r>
          </w:p>
        </w:tc>
      </w:tr>
      <w:tr w:rsidR="00EB2294" w:rsidRPr="00EB2294" w14:paraId="17C85DF4" w14:textId="77777777" w:rsidTr="00EB2294">
        <w:tc>
          <w:tcPr>
            <w:tcW w:w="3168" w:type="dxa"/>
          </w:tcPr>
          <w:p w14:paraId="4E3060D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Колониальная экспан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сия европейских стран. Индия</w:t>
            </w:r>
          </w:p>
        </w:tc>
        <w:tc>
          <w:tcPr>
            <w:tcW w:w="7747" w:type="dxa"/>
          </w:tcPr>
          <w:p w14:paraId="3100BF7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полити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ческого развития стран Азии, Латинской Америки, Африки. Характеристика предпосылок, участников, крупнейших со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бытий, итогов борьбы народов Латинской Америки за неза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висимость, особенностей развития стран Латинской Америки в Х^ веке.</w:t>
            </w:r>
          </w:p>
          <w:p w14:paraId="04BE76D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веках; объяс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</w:p>
          <w:p w14:paraId="19E24045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Азии, Африки и Латинской Америки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—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</w:tr>
      <w:tr w:rsidR="00EB2294" w:rsidRPr="00EB2294" w14:paraId="12196CD6" w14:textId="77777777" w:rsidTr="00EB2294">
        <w:tc>
          <w:tcPr>
            <w:tcW w:w="3168" w:type="dxa"/>
          </w:tcPr>
          <w:p w14:paraId="7CC906AB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Китай и Япония</w:t>
            </w:r>
          </w:p>
        </w:tc>
        <w:tc>
          <w:tcPr>
            <w:tcW w:w="7747" w:type="dxa"/>
          </w:tcPr>
          <w:p w14:paraId="4711D4B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практики проведения реформ, модернизации в странах Азии; высказывание суждений о значении европейско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опыта для этих стран</w:t>
            </w:r>
          </w:p>
        </w:tc>
      </w:tr>
      <w:tr w:rsidR="00EB2294" w:rsidRPr="00EB2294" w14:paraId="2D76BC75" w14:textId="77777777" w:rsidTr="00EB2294">
        <w:tc>
          <w:tcPr>
            <w:tcW w:w="10915" w:type="dxa"/>
            <w:gridSpan w:val="2"/>
          </w:tcPr>
          <w:p w14:paraId="7470FBBF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 РОССИЙСКАЯ ИМПЕРИЯ В Х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ВЕКЕ</w:t>
            </w:r>
          </w:p>
        </w:tc>
      </w:tr>
      <w:tr w:rsidR="00EB2294" w:rsidRPr="00EB2294" w14:paraId="3B838285" w14:textId="77777777" w:rsidTr="00EB2294">
        <w:tc>
          <w:tcPr>
            <w:tcW w:w="3168" w:type="dxa"/>
          </w:tcPr>
          <w:p w14:paraId="3F28A7E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нача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747" w:type="dxa"/>
          </w:tcPr>
          <w:p w14:paraId="15BE02C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о политическом курсе императора Александра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разных этапах его правления (в форме табли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цы, тезисов и т. п.).</w:t>
            </w:r>
          </w:p>
          <w:p w14:paraId="357CD55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сущности проекта М. М. Сперанского, объясне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ние, какие изменения в общественно-политическом устройстве России он предусматривал.</w:t>
            </w:r>
          </w:p>
          <w:p w14:paraId="111271E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исторического портрета Александра I и государ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14:paraId="0BA7B2D0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точников, работ историков)</w:t>
            </w:r>
          </w:p>
        </w:tc>
      </w:tr>
      <w:tr w:rsidR="00EB2294" w:rsidRPr="00EB2294" w14:paraId="0F1D7728" w14:textId="77777777" w:rsidTr="00EB2294">
        <w:tc>
          <w:tcPr>
            <w:tcW w:w="3168" w:type="dxa"/>
          </w:tcPr>
          <w:p w14:paraId="3F33018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Движение декабристов</w:t>
            </w:r>
          </w:p>
        </w:tc>
        <w:tc>
          <w:tcPr>
            <w:tcW w:w="7747" w:type="dxa"/>
          </w:tcPr>
          <w:p w14:paraId="22CF8B3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предпосылок, системы взглядов, тактики действий декабристов, анализ их программных документов. Сопоставление оценок движения декабристов, данных совре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менниками и историками, высказывание и аргументация своей оценки (при проведении круглого стола, дискуссионного клуба и т. п.)</w:t>
            </w:r>
          </w:p>
        </w:tc>
      </w:tr>
      <w:tr w:rsidR="00EB2294" w:rsidRPr="00EB2294" w14:paraId="6FB39CC9" w14:textId="77777777" w:rsidTr="00EB2294">
        <w:tc>
          <w:tcPr>
            <w:tcW w:w="3168" w:type="dxa"/>
          </w:tcPr>
          <w:p w14:paraId="787104C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Внутренняя политика Николая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7747" w:type="dxa"/>
          </w:tcPr>
          <w:p w14:paraId="22D06E6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мер по решению крестьянского вопроса.</w:t>
            </w:r>
          </w:p>
          <w:p w14:paraId="31283CD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 Николая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государственных деятелей его царствования (с привлечением дополнительных источников, мемуарной литературы)</w:t>
            </w:r>
          </w:p>
        </w:tc>
      </w:tr>
      <w:tr w:rsidR="00EB2294" w:rsidRPr="00EB2294" w14:paraId="106D09FE" w14:textId="77777777" w:rsidTr="00EB2294">
        <w:tc>
          <w:tcPr>
            <w:tcW w:w="3168" w:type="dxa"/>
          </w:tcPr>
          <w:p w14:paraId="5892B531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Общественное движе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 второй четверти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747" w:type="dxa"/>
          </w:tcPr>
          <w:p w14:paraId="0F3E017B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Характеристика основных направлений общественного движе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ния во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второй четверти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взглядов западников и славя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нофилов, выявление общего и различного.</w:t>
            </w:r>
          </w:p>
          <w:p w14:paraId="58CB75A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том, какие идеи общественно-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политической мысли России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сохранили свое значе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для современности (при проведении круглого стола, дис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куссии)</w:t>
            </w:r>
          </w:p>
        </w:tc>
      </w:tr>
      <w:tr w:rsidR="00EB2294" w:rsidRPr="00EB2294" w14:paraId="0675C650" w14:textId="77777777" w:rsidTr="00EB2294">
        <w:tc>
          <w:tcPr>
            <w:tcW w:w="3168" w:type="dxa"/>
          </w:tcPr>
          <w:p w14:paraId="422520F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Внешняя политика Рос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во второй четверти XIX века</w:t>
            </w:r>
          </w:p>
        </w:tc>
        <w:tc>
          <w:tcPr>
            <w:tcW w:w="7747" w:type="dxa"/>
          </w:tcPr>
          <w:p w14:paraId="256DF5A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обзора ключевых событий внешней политики Рос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сии во второй четверти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 (европейской политики, Кав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</w:t>
            </w:r>
          </w:p>
        </w:tc>
      </w:tr>
      <w:tr w:rsidR="00EB2294" w:rsidRPr="00EB2294" w14:paraId="0F8114A1" w14:textId="77777777" w:rsidTr="00EB2294">
        <w:tc>
          <w:tcPr>
            <w:tcW w:w="3168" w:type="dxa"/>
          </w:tcPr>
          <w:p w14:paraId="6F4598D7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Отмена крепостного права и реформы 60 — 70-х годов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Контрреформы</w:t>
            </w:r>
          </w:p>
        </w:tc>
        <w:tc>
          <w:tcPr>
            <w:tcW w:w="7747" w:type="dxa"/>
          </w:tcPr>
          <w:p w14:paraId="5C056FA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основного содержания Великих реформ 1860 — 1870-х годов (крестьянской, земской, городской, судебной, военной, преобразований в сфере просвещения, печати). Представление исторического портрета Александра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госу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14:paraId="579879A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внутренней политики Александра III в 1880 — 1890-е годы, сущности и последствий политики контрреформ</w:t>
            </w:r>
          </w:p>
        </w:tc>
      </w:tr>
      <w:tr w:rsidR="00EB2294" w:rsidRPr="00EB2294" w14:paraId="1DB7F463" w14:textId="77777777" w:rsidTr="00EB2294">
        <w:tc>
          <w:tcPr>
            <w:tcW w:w="3168" w:type="dxa"/>
          </w:tcPr>
          <w:p w14:paraId="66012719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Общественное движе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во второй половине XIX века</w:t>
            </w:r>
          </w:p>
        </w:tc>
        <w:tc>
          <w:tcPr>
            <w:tcW w:w="7747" w:type="dxa"/>
          </w:tcPr>
          <w:p w14:paraId="5545D64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этапах и эволюции народниче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движения, составление исторических портретов народни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ков (в форме сообщений, эссе, презентации).</w:t>
            </w:r>
          </w:p>
          <w:p w14:paraId="733A46B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предпосылок, обстоятельств и значения зарождения в России социал-демократического движения</w:t>
            </w:r>
          </w:p>
        </w:tc>
      </w:tr>
      <w:tr w:rsidR="00EB2294" w:rsidRPr="00EB2294" w14:paraId="59E3708A" w14:textId="77777777" w:rsidTr="00EB2294">
        <w:tc>
          <w:tcPr>
            <w:tcW w:w="3168" w:type="dxa"/>
          </w:tcPr>
          <w:p w14:paraId="3527310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Экономическое разви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тие во второй половине XIX века</w:t>
            </w:r>
          </w:p>
        </w:tc>
        <w:tc>
          <w:tcPr>
            <w:tcW w:w="7747" w:type="dxa"/>
          </w:tcPr>
          <w:p w14:paraId="3B91138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этапов и черт промышленной революции в Рос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сии с аналогичными процессами в ведущих европейских стра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нах (в форме сравнительной таблицы).</w:t>
            </w:r>
          </w:p>
          <w:p w14:paraId="47A6825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завершении промышленной рево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жения России к началу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концу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EB2294" w:rsidRPr="00EB2294" w14:paraId="6D2B4FB1" w14:textId="77777777" w:rsidTr="00EB2294">
        <w:tc>
          <w:tcPr>
            <w:tcW w:w="3168" w:type="dxa"/>
          </w:tcPr>
          <w:p w14:paraId="056140AB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Внешняя политика России во второй половине XIX века</w:t>
            </w:r>
          </w:p>
        </w:tc>
        <w:tc>
          <w:tcPr>
            <w:tcW w:w="7747" w:type="dxa"/>
          </w:tcPr>
          <w:p w14:paraId="7EFA8E2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подготовке и обсуждении исследовательского проекта «Русско-турецкая война 1877— 1878 годов: военные и диплома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тические аспекты, место в общественном сознании россиян» (на основе анализа источников, в том числе картин русских худож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ников, посвященных этой войне)</w:t>
            </w:r>
          </w:p>
        </w:tc>
      </w:tr>
      <w:tr w:rsidR="00EB2294" w:rsidRPr="00EB2294" w14:paraId="4D194AD8" w14:textId="77777777" w:rsidTr="00EB2294">
        <w:tc>
          <w:tcPr>
            <w:tcW w:w="3168" w:type="dxa"/>
          </w:tcPr>
          <w:p w14:paraId="319D330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культура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XIX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7747" w:type="dxa"/>
          </w:tcPr>
          <w:p w14:paraId="76BCA6B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Раскрытие определяющих черт развития русской культуры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века, ее основных достижений; характеристика творчества выдающихся деятелей культуры (в форме сообщения, высту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пления на семинаре, круглом столе).</w:t>
            </w:r>
          </w:p>
          <w:p w14:paraId="3E553D6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и проведение виртуальных экскурсий по залам ху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дожественных музеев и экспозициям произведений живопис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цев, скульпторов и архитекторов ХК века.</w:t>
            </w:r>
          </w:p>
          <w:p w14:paraId="67229B9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подготовки и презентации сообщения, иссле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довательского проекта о развитии культуры своего региона в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</w:p>
          <w:p w14:paraId="35B71E7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Оценка места русской культуры в мировой культуре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EB2294" w:rsidRPr="00EB2294" w14:paraId="1DE55CC2" w14:textId="77777777" w:rsidTr="00EB2294">
        <w:tc>
          <w:tcPr>
            <w:tcW w:w="10915" w:type="dxa"/>
            <w:gridSpan w:val="2"/>
          </w:tcPr>
          <w:p w14:paraId="5E592B77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11. от новой истории к новейшей</w:t>
            </w:r>
          </w:p>
        </w:tc>
      </w:tr>
      <w:tr w:rsidR="00EB2294" w:rsidRPr="00EB2294" w14:paraId="485462B6" w14:textId="77777777" w:rsidTr="00EB2294">
        <w:tc>
          <w:tcPr>
            <w:tcW w:w="3168" w:type="dxa"/>
          </w:tcPr>
          <w:p w14:paraId="032440DE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 в начале ХХ века</w:t>
            </w:r>
          </w:p>
        </w:tc>
        <w:tc>
          <w:tcPr>
            <w:tcW w:w="7747" w:type="dxa"/>
          </w:tcPr>
          <w:p w14:paraId="20D9359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на карте ведущих государств мира и их колонии в начале ХХ века.</w:t>
            </w:r>
          </w:p>
          <w:p w14:paraId="47E939B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«модернизация», «индустриализация», «империализм», «урба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низация», «Антанта», «Тройственный союз».</w:t>
            </w:r>
          </w:p>
          <w:p w14:paraId="595744B8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Характеристика причин, содержания и значения социальных реформ начала ХХ века на примерах разных стран.</w:t>
            </w:r>
          </w:p>
          <w:p w14:paraId="03F425A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 причин неравномерности темпов развития индустриальных стран в начале ХХ века</w:t>
            </w:r>
          </w:p>
        </w:tc>
      </w:tr>
      <w:tr w:rsidR="00EB2294" w:rsidRPr="00EB2294" w14:paraId="137CF388" w14:textId="77777777" w:rsidTr="00EB2294">
        <w:tc>
          <w:tcPr>
            <w:tcW w:w="3168" w:type="dxa"/>
          </w:tcPr>
          <w:p w14:paraId="685BB60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Пробуждение Азии в начале ХХ века</w:t>
            </w:r>
          </w:p>
        </w:tc>
        <w:tc>
          <w:tcPr>
            <w:tcW w:w="7747" w:type="dxa"/>
          </w:tcPr>
          <w:p w14:paraId="2164446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понятия «пробуждение Азии».</w:t>
            </w:r>
          </w:p>
          <w:p w14:paraId="1EA0ECE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путей модернизации стран Азии, Латинской Америки в начале ХХ века; выявление особенностей отдельных стран.</w:t>
            </w:r>
          </w:p>
          <w:p w14:paraId="1EADFAD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задачи и итоги революций в Османской империи, Иране, Китае, Мексике</w:t>
            </w:r>
          </w:p>
        </w:tc>
      </w:tr>
      <w:tr w:rsidR="00EB2294" w:rsidRPr="00EB2294" w14:paraId="52F31095" w14:textId="77777777" w:rsidTr="00EB2294">
        <w:tc>
          <w:tcPr>
            <w:tcW w:w="3168" w:type="dxa"/>
          </w:tcPr>
          <w:p w14:paraId="3B9771B0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 на рубеже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веков</w:t>
            </w:r>
          </w:p>
        </w:tc>
        <w:tc>
          <w:tcPr>
            <w:tcW w:w="7747" w:type="dxa"/>
          </w:tcPr>
          <w:p w14:paraId="3BF1392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главные противоречия в поли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тическом, экономическом, социальном развитии России в на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чале ХХ века.</w:t>
            </w:r>
          </w:p>
          <w:p w14:paraId="3029E98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характеристики Николая II (в форме эссе, рефе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рата).</w:t>
            </w:r>
          </w:p>
          <w:p w14:paraId="52EFC20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экономики в начале ХХ века, выявление ее характерных черт</w:t>
            </w:r>
          </w:p>
        </w:tc>
      </w:tr>
      <w:tr w:rsidR="00EB2294" w:rsidRPr="00EB2294" w14:paraId="16A3D060" w14:textId="77777777" w:rsidTr="00EB2294">
        <w:tc>
          <w:tcPr>
            <w:tcW w:w="3168" w:type="dxa"/>
          </w:tcPr>
          <w:p w14:paraId="51D00B01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Революция 1905—1907 годов в России</w:t>
            </w:r>
          </w:p>
        </w:tc>
        <w:tc>
          <w:tcPr>
            <w:tcW w:w="7747" w:type="dxa"/>
          </w:tcPr>
          <w:p w14:paraId="35430E4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российской революции 1905 — 1907 годов, ее причинах, этапах, важней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ших событиях (в виде хроники событий, тезисов).</w:t>
            </w:r>
          </w:p>
          <w:p w14:paraId="6887059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«кадеты», «октябристы», «социал-демократы», «Совет», «Госу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дарственная дума», «конституционная монархия». Сравнение позиций политических партий, созданных и дей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ствовавших во время революции, их оценка (на основе работы с документами).</w:t>
            </w:r>
          </w:p>
          <w:p w14:paraId="1EED74B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национальных движений в ходе революции.</w:t>
            </w:r>
          </w:p>
        </w:tc>
      </w:tr>
      <w:tr w:rsidR="00EB2294" w:rsidRPr="00EB2294" w14:paraId="7807135E" w14:textId="77777777" w:rsidTr="00EB2294">
        <w:tc>
          <w:tcPr>
            <w:tcW w:w="3168" w:type="dxa"/>
          </w:tcPr>
          <w:p w14:paraId="257DAD52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период столы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пинских реформ</w:t>
            </w:r>
          </w:p>
        </w:tc>
        <w:tc>
          <w:tcPr>
            <w:tcW w:w="7747" w:type="dxa"/>
          </w:tcPr>
          <w:p w14:paraId="616EF05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основных положений и итогов осуществления поли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тической программы П. А. Столыпина, его аграрной реформы. Объяснение и применение в историческом контексте понятий: «отруб», «хутор», «переселенческая политика», «третьеиюньская монархия»</w:t>
            </w:r>
          </w:p>
        </w:tc>
      </w:tr>
      <w:tr w:rsidR="00EB2294" w:rsidRPr="00EB2294" w14:paraId="1292BAD8" w14:textId="77777777" w:rsidTr="00EB2294">
        <w:tc>
          <w:tcPr>
            <w:tcW w:w="3168" w:type="dxa"/>
          </w:tcPr>
          <w:p w14:paraId="427EEE37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Серебряный век русской культуры</w:t>
            </w:r>
          </w:p>
        </w:tc>
        <w:tc>
          <w:tcPr>
            <w:tcW w:w="7747" w:type="dxa"/>
          </w:tcPr>
          <w:p w14:paraId="1A85919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достижений российской культуры начала XX века: творчества выдающихся деятелей науки и культуры (в форме сообщений, эссе, портретных характеристик, реферата и др.).</w:t>
            </w:r>
          </w:p>
          <w:p w14:paraId="112E3C7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«модернизм», «символизм», «декадентство», «авангард», «ку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бизм», абстракционизм, «футуризм», «акмеизм».</w:t>
            </w:r>
          </w:p>
          <w:p w14:paraId="35D39F4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подготовке и презентации проекта «Культура нашего края в начале XX века» (с использованием материалов краевед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ческого музея, личных архивов)</w:t>
            </w:r>
          </w:p>
        </w:tc>
      </w:tr>
      <w:tr w:rsidR="00EB2294" w:rsidRPr="00EB2294" w14:paraId="49D90763" w14:textId="77777777" w:rsidTr="00EB2294">
        <w:tc>
          <w:tcPr>
            <w:tcW w:w="3168" w:type="dxa"/>
          </w:tcPr>
          <w:p w14:paraId="2216A598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Первая мировая война. Боевые действия 1914—1918 годов</w:t>
            </w:r>
          </w:p>
        </w:tc>
        <w:tc>
          <w:tcPr>
            <w:tcW w:w="7747" w:type="dxa"/>
          </w:tcPr>
          <w:p w14:paraId="59DB89B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участников, основных этапов и круп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нейших сражений Первой мировой войны.</w:t>
            </w:r>
          </w:p>
          <w:p w14:paraId="5640097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событиях на Западном и Восточ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ном фронтах войны (в форме таблицы), раскрытие их взаимо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обусловленности.</w:t>
            </w:r>
          </w:p>
          <w:p w14:paraId="71B863C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итогов и последствий Первой мировой войны</w:t>
            </w:r>
          </w:p>
        </w:tc>
      </w:tr>
      <w:tr w:rsidR="00EB2294" w:rsidRPr="00EB2294" w14:paraId="42F15B8A" w14:textId="77777777" w:rsidTr="00EB2294">
        <w:tc>
          <w:tcPr>
            <w:tcW w:w="3168" w:type="dxa"/>
          </w:tcPr>
          <w:p w14:paraId="25FD3410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Первая мировая война и общество</w:t>
            </w:r>
          </w:p>
        </w:tc>
        <w:tc>
          <w:tcPr>
            <w:tcW w:w="7747" w:type="dxa"/>
          </w:tcPr>
          <w:p w14:paraId="7DC30E2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материала о влиянии войны на развитие общества в воюющих странах.</w:t>
            </w:r>
          </w:p>
          <w:p w14:paraId="3F02947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жизни людей на фронтах и в тылу (с использо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ванием исторических источников, мемуаров).</w:t>
            </w:r>
          </w:p>
          <w:p w14:paraId="61061F7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как война воздействовала на положение в России, высказывание суждения по вопросу «Война — путь к револю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ции?»</w:t>
            </w:r>
          </w:p>
        </w:tc>
      </w:tr>
      <w:tr w:rsidR="00EB2294" w:rsidRPr="00EB2294" w14:paraId="74D738A0" w14:textId="77777777" w:rsidTr="00EB2294">
        <w:tc>
          <w:tcPr>
            <w:tcW w:w="3168" w:type="dxa"/>
          </w:tcPr>
          <w:p w14:paraId="4051920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Февральская революция в России. От Февраля к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Октябрю</w:t>
            </w:r>
          </w:p>
        </w:tc>
        <w:tc>
          <w:tcPr>
            <w:tcW w:w="7747" w:type="dxa"/>
          </w:tcPr>
          <w:p w14:paraId="145BE8A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Характеристика причин и сущности революционных событий февраля 1917 года.</w:t>
            </w:r>
          </w:p>
          <w:p w14:paraId="24F99E9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Оценка деятельности Временного правительства, Петроград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ского Совета.</w:t>
            </w:r>
          </w:p>
          <w:p w14:paraId="1746091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позиций основных политических партий и их лидеров в период весны — осени 1917 года</w:t>
            </w:r>
          </w:p>
        </w:tc>
      </w:tr>
      <w:tr w:rsidR="00EB2294" w:rsidRPr="00EB2294" w14:paraId="04ADF0C6" w14:textId="77777777" w:rsidTr="00EB2294">
        <w:tc>
          <w:tcPr>
            <w:tcW w:w="3168" w:type="dxa"/>
          </w:tcPr>
          <w:p w14:paraId="7FA455B2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Октябрьская революция в России </w:t>
            </w:r>
          </w:p>
          <w:p w14:paraId="5E788C5E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ее послед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</w:t>
            </w:r>
          </w:p>
        </w:tc>
        <w:tc>
          <w:tcPr>
            <w:tcW w:w="7747" w:type="dxa"/>
          </w:tcPr>
          <w:p w14:paraId="51ADD1F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сущности событий октября 1917 года, сопоставление различных оценок этих событий, вы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и аргументация своей точки зрения (в ходе диспу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та).</w:t>
            </w:r>
          </w:p>
          <w:p w14:paraId="145D703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прихода большевиков к власти. Систематизация материала о создании Советского государства, первых преобразованиях (в форме конспекта, таблицы). Объяснение и применение в историческом контексте понятий: «декрет», «национализация», «рабочий контроль», «Учреди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тельное собрание».</w:t>
            </w:r>
          </w:p>
          <w:p w14:paraId="5FA796C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обстоятельств и последствий заключения Брестского мира.</w:t>
            </w:r>
          </w:p>
          <w:p w14:paraId="3B4FEFC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обсуждении роли В. И. Ленина в истории XX века (в форме учебной конференции, диспута)</w:t>
            </w:r>
          </w:p>
        </w:tc>
      </w:tr>
      <w:tr w:rsidR="00EB2294" w:rsidRPr="00EB2294" w14:paraId="1B72565E" w14:textId="77777777" w:rsidTr="00EB2294">
        <w:tc>
          <w:tcPr>
            <w:tcW w:w="3168" w:type="dxa"/>
          </w:tcPr>
          <w:p w14:paraId="1FFA82B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Гражданская война в России</w:t>
            </w:r>
          </w:p>
        </w:tc>
        <w:tc>
          <w:tcPr>
            <w:tcW w:w="7747" w:type="dxa"/>
          </w:tcPr>
          <w:p w14:paraId="6876904F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тации, эссе.</w:t>
            </w:r>
          </w:p>
          <w:p w14:paraId="278B060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политики «военного коммунизма» и нэпа, выявле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их общие черт и различий</w:t>
            </w:r>
          </w:p>
        </w:tc>
      </w:tr>
      <w:tr w:rsidR="00EB2294" w:rsidRPr="00EB2294" w14:paraId="0ED0ED1A" w14:textId="77777777" w:rsidTr="00EB2294">
        <w:tc>
          <w:tcPr>
            <w:tcW w:w="10915" w:type="dxa"/>
            <w:gridSpan w:val="2"/>
          </w:tcPr>
          <w:p w14:paraId="0C680D3F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12.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EB22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Межвоенный период (1918-1939)</w:t>
            </w:r>
          </w:p>
        </w:tc>
      </w:tr>
      <w:tr w:rsidR="00EB2294" w:rsidRPr="00EB2294" w14:paraId="1FB8903E" w14:textId="77777777" w:rsidTr="00EB2294">
        <w:tc>
          <w:tcPr>
            <w:tcW w:w="3168" w:type="dxa"/>
          </w:tcPr>
          <w:p w14:paraId="0024AF4E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Европа и США</w:t>
            </w:r>
          </w:p>
        </w:tc>
        <w:tc>
          <w:tcPr>
            <w:tcW w:w="7747" w:type="dxa"/>
          </w:tcPr>
          <w:p w14:paraId="1A65E0E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«Версальско-Вашингтонская система», «Лига Наций», «репа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рации», «новый курс», «Народный фронт».</w:t>
            </w:r>
          </w:p>
          <w:p w14:paraId="5173010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революционных событиях 1918 — начала 1920-х годов в Европе (причин, участников, ключевых событий, итогов революций).</w:t>
            </w:r>
          </w:p>
          <w:p w14:paraId="43FA2C7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успехов и проблем экономического развития стран Европы и США в 1920-е годы.</w:t>
            </w:r>
          </w:p>
          <w:p w14:paraId="6F8941AC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мирового экономического кризиса 1929 — 1933 годов и его последствий.</w:t>
            </w:r>
          </w:p>
          <w:p w14:paraId="7FA95F4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сущности, причин успеха и противоречий «нового курса» президента США Ф. Рузвельта</w:t>
            </w:r>
          </w:p>
        </w:tc>
      </w:tr>
      <w:tr w:rsidR="00EB2294" w:rsidRPr="00EB2294" w14:paraId="1C62134A" w14:textId="77777777" w:rsidTr="00EB2294">
        <w:tc>
          <w:tcPr>
            <w:tcW w:w="3168" w:type="dxa"/>
          </w:tcPr>
          <w:p w14:paraId="06825A97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Недемократические</w:t>
            </w:r>
          </w:p>
          <w:p w14:paraId="51DA11F2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режимы</w:t>
            </w:r>
          </w:p>
        </w:tc>
        <w:tc>
          <w:tcPr>
            <w:tcW w:w="7747" w:type="dxa"/>
          </w:tcPr>
          <w:p w14:paraId="35EF488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«мировой экономический кризис», «тоталитаризм», «авторита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ризм», «фашизм», «нацизм».</w:t>
            </w:r>
          </w:p>
          <w:p w14:paraId="37BD63A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причин возникновения и распространения фашиз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ма в Италии и нацизма в Германии.</w:t>
            </w:r>
          </w:p>
          <w:p w14:paraId="77A552B0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EB2294" w:rsidRPr="00EB2294" w14:paraId="3C0C5C9D" w14:textId="77777777" w:rsidTr="00EB2294">
        <w:tc>
          <w:tcPr>
            <w:tcW w:w="3168" w:type="dxa"/>
          </w:tcPr>
          <w:p w14:paraId="798AC057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Турция, Китай, Индия, Япония</w:t>
            </w:r>
          </w:p>
        </w:tc>
        <w:tc>
          <w:tcPr>
            <w:tcW w:w="7747" w:type="dxa"/>
          </w:tcPr>
          <w:p w14:paraId="5B01CE3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опыта и итогов реформ и революций как путей модернизации в странах Азии.</w:t>
            </w:r>
          </w:p>
          <w:p w14:paraId="6F51746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освободительного движения 1920 — 1930-х годов в Китае и Индии.</w:t>
            </w:r>
          </w:p>
          <w:p w14:paraId="22EAFAB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роли лидеров в освободительном движении и модернизации стран Азии.</w:t>
            </w:r>
          </w:p>
          <w:p w14:paraId="2BA0348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суждений о причинах и особенностях японской экспансии</w:t>
            </w:r>
          </w:p>
        </w:tc>
      </w:tr>
      <w:tr w:rsidR="00EB2294" w:rsidRPr="00EB2294" w14:paraId="368132B4" w14:textId="77777777" w:rsidTr="00EB2294">
        <w:tc>
          <w:tcPr>
            <w:tcW w:w="3168" w:type="dxa"/>
          </w:tcPr>
          <w:p w14:paraId="4149BBA4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</w:t>
            </w:r>
          </w:p>
          <w:p w14:paraId="44B05CCB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7747" w:type="dxa"/>
          </w:tcPr>
          <w:p w14:paraId="3CE4A5E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и тенденций развития между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народных отношений в 1920 — 1930-е годы.</w:t>
            </w:r>
          </w:p>
          <w:p w14:paraId="2ABD2D5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Участие в дискуссии о предпосылках, характере и значении важнейших международных событий 1920— 1930-х годов</w:t>
            </w:r>
          </w:p>
        </w:tc>
      </w:tr>
      <w:tr w:rsidR="00EB2294" w:rsidRPr="00EB2294" w14:paraId="38BB27CD" w14:textId="77777777" w:rsidTr="00EB2294">
        <w:tc>
          <w:tcPr>
            <w:tcW w:w="3168" w:type="dxa"/>
          </w:tcPr>
          <w:p w14:paraId="158303E7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Культура в первой поло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вине ХХ века</w:t>
            </w:r>
          </w:p>
        </w:tc>
        <w:tc>
          <w:tcPr>
            <w:tcW w:w="7747" w:type="dxa"/>
          </w:tcPr>
          <w:p w14:paraId="5E39669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течений в литературе и искусстве 1920— 1930-х годов на примерах творчества выдающихся ма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стеров культуры, их произведений (в форме сообщений или пре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зентаций, в ходе круглого стола).</w:t>
            </w:r>
          </w:p>
          <w:p w14:paraId="5B21BF7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развития западной и советской культуры в 1920 — 1930-е годы, выявление черт их различия и сходства</w:t>
            </w:r>
          </w:p>
        </w:tc>
      </w:tr>
      <w:tr w:rsidR="00EB2294" w:rsidRPr="00EB2294" w14:paraId="32CA2646" w14:textId="77777777" w:rsidTr="00EB2294">
        <w:tc>
          <w:tcPr>
            <w:tcW w:w="3168" w:type="dxa"/>
          </w:tcPr>
          <w:p w14:paraId="7EF2A8B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747" w:type="dxa"/>
          </w:tcPr>
          <w:p w14:paraId="3E3EFB4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семинаре на тему «Нэп как явление социально-эконо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мической и общественно-политической жизни Советской страны». Сравнение основных вариантов объединения советских рес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публик, их оценка, анализ положений Конституции СССР (1924 года), раскрытие значения образования СССР.</w:t>
            </w:r>
          </w:p>
          <w:p w14:paraId="113B80D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сущности, основного содержания и результатов вну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трипартийной борьбы в 1920 — 1930-е годы</w:t>
            </w:r>
          </w:p>
        </w:tc>
      </w:tr>
      <w:tr w:rsidR="00EB2294" w:rsidRPr="00EB2294" w14:paraId="6489397D" w14:textId="77777777" w:rsidTr="00EB2294">
        <w:tc>
          <w:tcPr>
            <w:tcW w:w="3168" w:type="dxa"/>
          </w:tcPr>
          <w:p w14:paraId="102B1C6E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Индустриализация и коллективизация в СССР</w:t>
            </w:r>
          </w:p>
        </w:tc>
        <w:tc>
          <w:tcPr>
            <w:tcW w:w="7747" w:type="dxa"/>
          </w:tcPr>
          <w:p w14:paraId="60EE68F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причин, методов и итогов индустриализации и коллективизации в СССР.</w:t>
            </w:r>
          </w:p>
          <w:p w14:paraId="353EF1F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14:paraId="4AD4E60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 ходе индустриализации и коллективизации в своем городе, крае (в форме исследова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тельского проекта)</w:t>
            </w:r>
          </w:p>
        </w:tc>
      </w:tr>
      <w:tr w:rsidR="00EB2294" w:rsidRPr="00EB2294" w14:paraId="03008909" w14:textId="77777777" w:rsidTr="00EB2294">
        <w:tc>
          <w:tcPr>
            <w:tcW w:w="3168" w:type="dxa"/>
          </w:tcPr>
          <w:p w14:paraId="7F6F4AEC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Советское государство и общество в 1920— 1930-е годы</w:t>
            </w:r>
          </w:p>
        </w:tc>
        <w:tc>
          <w:tcPr>
            <w:tcW w:w="7747" w:type="dxa"/>
          </w:tcPr>
          <w:p w14:paraId="6B9A29C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социальных процессов в СССР в 1930-е годы.</w:t>
            </w:r>
          </w:p>
          <w:p w14:paraId="1440D23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эволюции политической системы в СССР в 1930-е годы, раскрытие предпосылок усиления централиза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ции власти.</w:t>
            </w:r>
          </w:p>
          <w:p w14:paraId="15CD60A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информации источников и работ историков о политиче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процессах и репрессиях 1930-х годов, оценка этих событий</w:t>
            </w:r>
          </w:p>
        </w:tc>
      </w:tr>
      <w:tr w:rsidR="00EB2294" w:rsidRPr="00EB2294" w14:paraId="2C20065D" w14:textId="77777777" w:rsidTr="00EB2294">
        <w:tc>
          <w:tcPr>
            <w:tcW w:w="3168" w:type="dxa"/>
          </w:tcPr>
          <w:p w14:paraId="4695C682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Советская культура в 1920— 1930-е годы</w:t>
            </w:r>
          </w:p>
        </w:tc>
        <w:tc>
          <w:tcPr>
            <w:tcW w:w="7747" w:type="dxa"/>
          </w:tcPr>
          <w:p w14:paraId="7AED317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информации о политике в области культуры </w:t>
            </w:r>
            <w:proofErr w:type="spellStart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</w:t>
            </w:r>
            <w:proofErr w:type="spellEnd"/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1920 — 1930-е годы, выявление ее основных тенденций. Характеристика достижений советской науки и культуры. Участие в подготовке и представлении материалов о творчестве и судьбах ученых, деятелей литературы и искусства 1920 — 1930-х годов (в форме биографических справок, эссе, презента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ций, рефератов).</w:t>
            </w:r>
          </w:p>
          <w:p w14:paraId="788F4A3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информации о политике власти по отношению к различным религиозным конфессиям, положении религии в СССР</w:t>
            </w:r>
          </w:p>
        </w:tc>
      </w:tr>
      <w:tr w:rsidR="00EB2294" w:rsidRPr="00EB2294" w14:paraId="301214C4" w14:textId="77777777" w:rsidTr="00EB2294">
        <w:tc>
          <w:tcPr>
            <w:tcW w:w="10915" w:type="dxa"/>
            <w:gridSpan w:val="2"/>
          </w:tcPr>
          <w:p w14:paraId="63A0EF88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13. ВТОРАЯ МИРОВАЯ ВОЙНА</w:t>
            </w:r>
          </w:p>
        </w:tc>
      </w:tr>
      <w:tr w:rsidR="00EB2294" w:rsidRPr="00EB2294" w14:paraId="32D67A3C" w14:textId="77777777" w:rsidTr="00EB2294">
        <w:tc>
          <w:tcPr>
            <w:tcW w:w="3168" w:type="dxa"/>
          </w:tcPr>
          <w:p w14:paraId="40B36D4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Накануне мировой войны</w:t>
            </w:r>
          </w:p>
        </w:tc>
        <w:tc>
          <w:tcPr>
            <w:tcW w:w="7747" w:type="dxa"/>
          </w:tcPr>
          <w:p w14:paraId="3E753BD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14:paraId="3284FC7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оценок Мюнхенского соглашения и советско - германских договоров 1939 года</w:t>
            </w:r>
          </w:p>
        </w:tc>
      </w:tr>
      <w:tr w:rsidR="00EB2294" w:rsidRPr="00EB2294" w14:paraId="3CA85243" w14:textId="77777777" w:rsidTr="00EB2294">
        <w:tc>
          <w:tcPr>
            <w:tcW w:w="3168" w:type="dxa"/>
          </w:tcPr>
          <w:p w14:paraId="691C2630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Первый период Второй мировой войны. Бои на Тихом океане</w:t>
            </w:r>
          </w:p>
        </w:tc>
        <w:tc>
          <w:tcPr>
            <w:tcW w:w="7747" w:type="dxa"/>
          </w:tcPr>
          <w:p w14:paraId="77F1E9D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Называние с использованием карты участников и основных эта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пов Второй мировой войны.</w:t>
            </w:r>
          </w:p>
          <w:p w14:paraId="16A48DE3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роли отдельных фронтов в общем ходе Второй мировой войны.</w:t>
            </w:r>
          </w:p>
          <w:p w14:paraId="41E3FA8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тигитлеровская коалиция», «ленд-лиз», «коренной перелом», «движение Сопротивления», «партизаны».</w:t>
            </w:r>
          </w:p>
          <w:p w14:paraId="620F0EA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биографических справок, очерков об участни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ках войны: полководцах, солдатах, тружениках тыла. Раскрытие значения создания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антигитлеровской коалиции и роли дипломатии в годы войны.</w:t>
            </w:r>
          </w:p>
          <w:p w14:paraId="76B29919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значения битвы под Москвой</w:t>
            </w:r>
          </w:p>
        </w:tc>
      </w:tr>
      <w:tr w:rsidR="00EB2294" w:rsidRPr="00EB2294" w14:paraId="309A6179" w14:textId="77777777" w:rsidTr="00EB2294">
        <w:tc>
          <w:tcPr>
            <w:tcW w:w="3168" w:type="dxa"/>
          </w:tcPr>
          <w:p w14:paraId="2068A9A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Второй период Второй мировой войны</w:t>
            </w:r>
          </w:p>
        </w:tc>
        <w:tc>
          <w:tcPr>
            <w:tcW w:w="7747" w:type="dxa"/>
          </w:tcPr>
          <w:p w14:paraId="6A42742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14:paraId="126E738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особенностей развития экономики в главных воюющих государствах, объяснение причин успехов советской эконо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мики.</w:t>
            </w:r>
          </w:p>
          <w:p w14:paraId="3253C65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положении людей на фронтах и в тылу, характери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стика жизни людей в годы войны с привлечением информации исторических источников (в том числе музейных материалов, воспоминаний и т. д.). Высказывание собственного суждения о причинах коллабора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ционизма в разных странах в годы войны.</w:t>
            </w:r>
          </w:p>
          <w:p w14:paraId="52EC8A1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итогов Второй мировой и Великой Отечествен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войн, их исторического значения.</w:t>
            </w:r>
          </w:p>
          <w:p w14:paraId="577B4F3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294" w:rsidRPr="00EB2294" w14:paraId="0D0F437D" w14:textId="77777777" w:rsidTr="00EB2294">
        <w:tc>
          <w:tcPr>
            <w:tcW w:w="10915" w:type="dxa"/>
            <w:gridSpan w:val="2"/>
          </w:tcPr>
          <w:p w14:paraId="2D9A21CB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 xml:space="preserve">14. </w:t>
            </w:r>
            <w:r w:rsidRPr="00EB2294"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z w:val="24"/>
                <w:szCs w:val="24"/>
                <w:shd w:val="clear" w:color="auto" w:fill="FFFFFF"/>
              </w:rPr>
              <w:t>Соревнование социальных систем. Современный мир</w:t>
            </w:r>
          </w:p>
        </w:tc>
      </w:tr>
      <w:tr w:rsidR="00EB2294" w:rsidRPr="00EB2294" w14:paraId="6621E4BF" w14:textId="77777777" w:rsidTr="00EB2294">
        <w:tc>
          <w:tcPr>
            <w:tcW w:w="3168" w:type="dxa"/>
          </w:tcPr>
          <w:p w14:paraId="1D9CC49D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Послевоенное устройство мира. Начало «холодной войны»</w:t>
            </w:r>
          </w:p>
        </w:tc>
        <w:tc>
          <w:tcPr>
            <w:tcW w:w="7747" w:type="dxa"/>
          </w:tcPr>
          <w:p w14:paraId="222F895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с использованием карты характеристики важ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нейших изменений, произошедших в мире после Второй миро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вой войны.</w:t>
            </w:r>
          </w:p>
          <w:p w14:paraId="14B47AF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укрепления статуса СССР как великой державы.</w:t>
            </w:r>
          </w:p>
          <w:p w14:paraId="6ADE1D9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</w:tr>
      <w:tr w:rsidR="00EB2294" w:rsidRPr="00EB2294" w14:paraId="760A4046" w14:textId="77777777" w:rsidTr="00EB2294">
        <w:tc>
          <w:tcPr>
            <w:tcW w:w="3168" w:type="dxa"/>
          </w:tcPr>
          <w:p w14:paraId="3D516AE6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Ведущие капиталистиче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ские страны</w:t>
            </w:r>
          </w:p>
        </w:tc>
        <w:tc>
          <w:tcPr>
            <w:tcW w:w="7747" w:type="dxa"/>
          </w:tcPr>
          <w:p w14:paraId="777EC887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научно-технического прогресса во вто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рой половине XX — начале XXI века, сущности научно-техни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ческой и информационной революций, их социальных послед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ствий.</w:t>
            </w:r>
          </w:p>
          <w:p w14:paraId="55DFCE1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сущности наиболее значительных изменений в структуре общества во второй половине XX — начале XXI века, причин и последствий этих изменений (на примере отдельных стран).</w:t>
            </w:r>
          </w:p>
          <w:p w14:paraId="05F31E1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обзора политической истории США во второй половине XX — начале XXI века.</w:t>
            </w:r>
          </w:p>
          <w:p w14:paraId="5AD6B70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Высказывание суждения о том, в чем выражается, чем объясня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ется лидерство США в современном мире и каковы его послед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ствия.</w:t>
            </w:r>
          </w:p>
          <w:p w14:paraId="7A38F48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Раскрытие предпосылок, достижений и проблем европейской интеграции</w:t>
            </w:r>
          </w:p>
        </w:tc>
      </w:tr>
      <w:tr w:rsidR="00EB2294" w:rsidRPr="00EB2294" w14:paraId="4A04D0ED" w14:textId="77777777" w:rsidTr="00EB2294">
        <w:tc>
          <w:tcPr>
            <w:tcW w:w="3168" w:type="dxa"/>
          </w:tcPr>
          <w:p w14:paraId="0250BE3C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Восточной Европы</w:t>
            </w:r>
          </w:p>
        </w:tc>
        <w:tc>
          <w:tcPr>
            <w:tcW w:w="7747" w:type="dxa"/>
          </w:tcPr>
          <w:p w14:paraId="6E9EC090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в истории восточноевропей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ских стран второй половины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начала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</w:p>
          <w:p w14:paraId="5B4E3A1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 материалов и подготовка презентации о событиях в Вен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грии в 1956 году и в Чехословакии в 1968 году.</w:t>
            </w:r>
          </w:p>
          <w:p w14:paraId="6316825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«мировая социалистическая система», «СЭВ», «ОВД», «Праж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ская весна», «Солидарность», «бархатная революция», «при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ватизация».</w:t>
            </w:r>
          </w:p>
          <w:p w14:paraId="7193B14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анализ информации (в том числе из дополни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тельной литературы и СМИ) о развитии восточноевропейских стран в конце XX — начале XXI века</w:t>
            </w:r>
          </w:p>
        </w:tc>
      </w:tr>
      <w:tr w:rsidR="00EB2294" w:rsidRPr="00EB2294" w14:paraId="0CE5507F" w14:textId="77777777" w:rsidTr="00EB2294">
        <w:tc>
          <w:tcPr>
            <w:tcW w:w="3168" w:type="dxa"/>
          </w:tcPr>
          <w:p w14:paraId="35CFEFBC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Крушение колониальной системы</w:t>
            </w:r>
          </w:p>
        </w:tc>
        <w:tc>
          <w:tcPr>
            <w:tcW w:w="7747" w:type="dxa"/>
          </w:tcPr>
          <w:p w14:paraId="052CDEC2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XX — на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чале XXI века.</w:t>
            </w:r>
          </w:p>
          <w:p w14:paraId="256A7BB0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этапов развития стран Азии и Африки после их освобождения от колониальной и полуколониальной зависи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мости.</w:t>
            </w:r>
          </w:p>
          <w:p w14:paraId="0117E628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Объяснение и применение в историческом контексте понятий: «страны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социалистической ориентации», «неоколониализм», «новые индустриальные страны», «традиционализм», «фунда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ментализм»</w:t>
            </w:r>
          </w:p>
        </w:tc>
      </w:tr>
      <w:tr w:rsidR="00EB2294" w:rsidRPr="00EB2294" w14:paraId="66F161A9" w14:textId="77777777" w:rsidTr="00EB2294">
        <w:tc>
          <w:tcPr>
            <w:tcW w:w="3168" w:type="dxa"/>
          </w:tcPr>
          <w:p w14:paraId="544DC1F2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Индия, Пакистан, Китай</w:t>
            </w:r>
          </w:p>
        </w:tc>
        <w:tc>
          <w:tcPr>
            <w:tcW w:w="7747" w:type="dxa"/>
          </w:tcPr>
          <w:p w14:paraId="461653E4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процесса национального осво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бождения и становления государственности в Индии и Паки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стане. Объяснение причин успехов в развитии Китая и Индии в конце ХХ — начале ХХТ века, высказывание суждений о перспекти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вах развития этих стран.</w:t>
            </w:r>
          </w:p>
          <w:p w14:paraId="619D346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«В чем причины успехов</w:t>
            </w:r>
          </w:p>
        </w:tc>
      </w:tr>
      <w:tr w:rsidR="00EB2294" w:rsidRPr="00EB2294" w14:paraId="1BFA0E05" w14:textId="77777777" w:rsidTr="00EB2294">
        <w:tc>
          <w:tcPr>
            <w:tcW w:w="3168" w:type="dxa"/>
          </w:tcPr>
          <w:p w14:paraId="553C7A58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Латинской Америки</w:t>
            </w:r>
          </w:p>
        </w:tc>
        <w:tc>
          <w:tcPr>
            <w:tcW w:w="7747" w:type="dxa"/>
          </w:tcPr>
          <w:p w14:paraId="0C2E55A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Сопоставление реформистского и революционного путей реше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социально-экономических противоречий в странах Латин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Америки, высказывание суждений об их результативно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</w:p>
          <w:p w14:paraId="6899307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«импортозамещающая индустриализация», «национализа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ция», «хунта», «левый поворот».</w:t>
            </w:r>
          </w:p>
          <w:p w14:paraId="57E58A5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крупнейших политических деятелей Латин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 второй половины ХХ — начала ХХТ века</w:t>
            </w:r>
          </w:p>
        </w:tc>
      </w:tr>
      <w:tr w:rsidR="00EB2294" w:rsidRPr="00EB2294" w14:paraId="7D47FBA7" w14:textId="77777777" w:rsidTr="00EB2294">
        <w:tc>
          <w:tcPr>
            <w:tcW w:w="3168" w:type="dxa"/>
          </w:tcPr>
          <w:p w14:paraId="62F88F6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</w:t>
            </w:r>
          </w:p>
          <w:p w14:paraId="74A3894F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7747" w:type="dxa"/>
          </w:tcPr>
          <w:p w14:paraId="40D7A2CC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сущности «холодной войны», ее влияния на исто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рию второй половины ХХ века.</w:t>
            </w:r>
          </w:p>
          <w:p w14:paraId="2B8D32C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 1960-х годов.</w:t>
            </w:r>
          </w:p>
          <w:p w14:paraId="62E16E0E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</w:t>
            </w:r>
          </w:p>
        </w:tc>
      </w:tr>
      <w:tr w:rsidR="00EB2294" w:rsidRPr="00EB2294" w14:paraId="466B42EC" w14:textId="77777777" w:rsidTr="00EB2294">
        <w:tc>
          <w:tcPr>
            <w:tcW w:w="3168" w:type="dxa"/>
          </w:tcPr>
          <w:p w14:paraId="4D8E3D70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культуры</w:t>
            </w:r>
          </w:p>
        </w:tc>
        <w:tc>
          <w:tcPr>
            <w:tcW w:w="7747" w:type="dxa"/>
          </w:tcPr>
          <w:p w14:paraId="64D7D09F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достижений в различных областях науки, по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каз их влияния на развитие общества (в том числе с привлече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нием дополнительной литературы, СМИ, Интернета). Объяснение и применение в историческом контексте понятий: «постмодернизм», «массовая культура», «поп-арт». Объяснение причин и последствий влияния глобализации на национальные культуры</w:t>
            </w:r>
          </w:p>
        </w:tc>
      </w:tr>
      <w:tr w:rsidR="00EB2294" w:rsidRPr="00EB2294" w14:paraId="59EFFB06" w14:textId="77777777" w:rsidTr="00EB2294">
        <w:tc>
          <w:tcPr>
            <w:tcW w:w="10915" w:type="dxa"/>
            <w:gridSpan w:val="2"/>
          </w:tcPr>
          <w:p w14:paraId="1BF32570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15. АПОГЕЙ И КРИЗИС СОВЕТСКОЙ СИСТЕМЫ. 1945—1991 ГОДЫ</w:t>
            </w:r>
          </w:p>
        </w:tc>
      </w:tr>
      <w:tr w:rsidR="00EB2294" w:rsidRPr="00EB2294" w14:paraId="0117B695" w14:textId="77777777" w:rsidTr="00EB2294">
        <w:tc>
          <w:tcPr>
            <w:tcW w:w="3168" w:type="dxa"/>
          </w:tcPr>
          <w:p w14:paraId="667DFE01" w14:textId="77777777" w:rsidR="00EB2294" w:rsidRPr="00EB2294" w:rsidRDefault="00EB2294" w:rsidP="00EB2294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 послевоенные годы</w:t>
            </w:r>
          </w:p>
        </w:tc>
        <w:tc>
          <w:tcPr>
            <w:tcW w:w="7747" w:type="dxa"/>
          </w:tcPr>
          <w:p w14:paraId="0A864AA0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СССР в первые послево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енные годы, основных задачах и мероприятиях внутренней и внешней политики.</w:t>
            </w:r>
          </w:p>
          <w:p w14:paraId="5CE9A2E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процесса возрождения различных сторон жиз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 советского общества в послевоенные годы.</w:t>
            </w:r>
          </w:p>
          <w:p w14:paraId="0A1C7741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 жизни людей в послевоенные годы (с привлечением мемуарной, художественной литературы). Участие в подготовке презентации «Родной край (город) в пер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вые послевоенные годы»</w:t>
            </w:r>
          </w:p>
        </w:tc>
      </w:tr>
      <w:tr w:rsidR="00EB2294" w:rsidRPr="00EB2294" w14:paraId="62F3E450" w14:textId="77777777" w:rsidTr="00EB2294">
        <w:tc>
          <w:tcPr>
            <w:tcW w:w="3168" w:type="dxa"/>
          </w:tcPr>
          <w:p w14:paraId="05C42DED" w14:textId="77777777" w:rsidR="00EB2294" w:rsidRPr="00EB2294" w:rsidRDefault="00EB2294" w:rsidP="00EB2294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в 1950 — начале 1960-х годов</w:t>
            </w:r>
          </w:p>
        </w:tc>
        <w:tc>
          <w:tcPr>
            <w:tcW w:w="7747" w:type="dxa"/>
          </w:tcPr>
          <w:p w14:paraId="52228EA0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перемен в общественно-политической жизни СССР, новых подходов к решению хозяйственных и социаль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проблем, реформ.</w:t>
            </w:r>
          </w:p>
          <w:p w14:paraId="12C677F0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обзора достижений советской науки и техники во второй половине 1950 — первой половине 1960-х годов (с ис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пользованием научно-популярной и справочной литературы), раскрытие их международного значения</w:t>
            </w:r>
          </w:p>
        </w:tc>
      </w:tr>
      <w:tr w:rsidR="00EB2294" w:rsidRPr="00EB2294" w14:paraId="581DE445" w14:textId="77777777" w:rsidTr="00EB2294">
        <w:tc>
          <w:tcPr>
            <w:tcW w:w="3168" w:type="dxa"/>
          </w:tcPr>
          <w:p w14:paraId="418ABEC2" w14:textId="77777777" w:rsidR="00EB2294" w:rsidRPr="00EB2294" w:rsidRDefault="00EB2294" w:rsidP="00EB2294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СССР во второй половине 1960-х — начале 1980-х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годов</w:t>
            </w:r>
          </w:p>
        </w:tc>
        <w:tc>
          <w:tcPr>
            <w:tcW w:w="7747" w:type="dxa"/>
          </w:tcPr>
          <w:p w14:paraId="02C4EF5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Систематизация материала о тенденциях и результатах эконо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мического и социального развития СССР в 1965 — начале 1980-х годов (в форме 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сообщения, конспекта). 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сах советских людей в 1960 — середине 1980-х годов (в том</w:t>
            </w:r>
          </w:p>
        </w:tc>
      </w:tr>
      <w:tr w:rsidR="00EB2294" w:rsidRPr="00EB2294" w14:paraId="34CE4E69" w14:textId="77777777" w:rsidTr="00EB2294">
        <w:tc>
          <w:tcPr>
            <w:tcW w:w="3168" w:type="dxa"/>
          </w:tcPr>
          <w:p w14:paraId="0DCB0FD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СССР в годы перестройки</w:t>
            </w:r>
          </w:p>
        </w:tc>
        <w:tc>
          <w:tcPr>
            <w:tcW w:w="7747" w:type="dxa"/>
          </w:tcPr>
          <w:p w14:paraId="422BCE1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тов».</w:t>
            </w:r>
          </w:p>
          <w:p w14:paraId="258D8B5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об изменениях в сфере эконо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мики и общественной жизни в годы перестройки.</w:t>
            </w:r>
          </w:p>
          <w:p w14:paraId="42284E2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(политического портрета)</w:t>
            </w:r>
          </w:p>
          <w:p w14:paraId="1F4BAA3B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С. Горбачева (с привлечением дополнительной литературы).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</w:tr>
      <w:tr w:rsidR="00EB2294" w:rsidRPr="00EB2294" w14:paraId="7B51E5FA" w14:textId="77777777" w:rsidTr="00EB2294">
        <w:tc>
          <w:tcPr>
            <w:tcW w:w="3168" w:type="dxa"/>
          </w:tcPr>
          <w:p w14:paraId="69A2D5BA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советской куль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туры</w:t>
            </w:r>
          </w:p>
          <w:p w14:paraId="26EE3AA1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(1945—1991 годы)</w:t>
            </w:r>
          </w:p>
        </w:tc>
        <w:tc>
          <w:tcPr>
            <w:tcW w:w="7747" w:type="dxa"/>
          </w:tcPr>
          <w:p w14:paraId="1C4C0835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советской науки в раз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ные периоды второй половины ХХ века.</w:t>
            </w:r>
          </w:p>
          <w:p w14:paraId="2BE3AB4D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сравнительной таблицы «Научно-технические от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крытия стран Запада и СССР в 1950 — 1970-е годы».</w:t>
            </w:r>
          </w:p>
          <w:p w14:paraId="582F7ED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14:paraId="3121DE1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о развитии отечественной культуры в 1960 — 1980-е годы, характеристика творчества ее выдающихся представителей</w:t>
            </w:r>
          </w:p>
        </w:tc>
      </w:tr>
      <w:tr w:rsidR="00EB2294" w:rsidRPr="00EB2294" w14:paraId="1F733408" w14:textId="77777777" w:rsidTr="00EB2294">
        <w:tc>
          <w:tcPr>
            <w:tcW w:w="10915" w:type="dxa"/>
            <w:gridSpan w:val="2"/>
          </w:tcPr>
          <w:p w14:paraId="0FF0AEEB" w14:textId="77777777" w:rsidR="00EB2294" w:rsidRPr="00EB2294" w:rsidRDefault="00EB2294" w:rsidP="00EB2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shd w:val="clear" w:color="auto" w:fill="FFFFFF"/>
              </w:rPr>
              <w:t>16. российская федерация на рубеже ХХ—ХХI ВЕКОВ</w:t>
            </w:r>
          </w:p>
        </w:tc>
      </w:tr>
      <w:tr w:rsidR="00EB2294" w:rsidRPr="00EB2294" w14:paraId="245687B5" w14:textId="77777777" w:rsidTr="00EB2294">
        <w:tc>
          <w:tcPr>
            <w:tcW w:w="3168" w:type="dxa"/>
          </w:tcPr>
          <w:p w14:paraId="219FD566" w14:textId="77777777" w:rsidR="00EB2294" w:rsidRPr="00EB2294" w:rsidRDefault="00EB2294" w:rsidP="00EB2294">
            <w:pPr>
              <w:widowControl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конце ХХ — начале ХХ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7747" w:type="dxa"/>
          </w:tcPr>
          <w:p w14:paraId="0BCA7044" w14:textId="77777777" w:rsidR="00EB2294" w:rsidRPr="00EB2294" w:rsidRDefault="00EB2294" w:rsidP="00EB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трудности перехода к рыноч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ной экономике, с привлечением свидетельств современников. Характеристика темпов, масштабов, характера и социально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-экономических последствий приватизации в России.</w:t>
            </w:r>
          </w:p>
          <w:p w14:paraId="70419BBE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</w:t>
            </w:r>
          </w:p>
          <w:p w14:paraId="2000CD53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итогов развития РФ в 1990-е годы.</w:t>
            </w:r>
          </w:p>
          <w:p w14:paraId="59D1A206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раскрытие основных направлений реформа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торской деятельности руководства РФ в начале ХХ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века. Рассказ о государственных символах России в контексте фор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мирования нового образа страны.</w:t>
            </w:r>
          </w:p>
          <w:p w14:paraId="5A4194D9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краткой характеристики основных политиче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ских партий современной России, указание их лидеров. Указание глобальных проблем и вызовов, с которыми столкну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лась России в ХХ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веке.</w:t>
            </w:r>
          </w:p>
          <w:p w14:paraId="20F82C6A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ключевых событий политической истории со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временной России в XXI веке.</w:t>
            </w:r>
          </w:p>
          <w:p w14:paraId="6BCCA157" w14:textId="77777777" w:rsidR="00EB2294" w:rsidRPr="00EB2294" w:rsidRDefault="00EB2294" w:rsidP="00EB2294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материалов печати и телевидения об актуаль</w:t>
            </w: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</w:tr>
    </w:tbl>
    <w:p w14:paraId="26A10365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0C0EF7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A6C1F8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6C0F54" w14:textId="77777777" w:rsidR="00EB2294" w:rsidRPr="00EB2294" w:rsidRDefault="00EB2294" w:rsidP="00EB2294">
      <w:pPr>
        <w:widowControl w:val="0"/>
        <w:numPr>
          <w:ilvl w:val="1"/>
          <w:numId w:val="7"/>
        </w:numPr>
        <w:spacing w:after="49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14:paraId="2794C0E4" w14:textId="77777777" w:rsidR="00EB2294" w:rsidRPr="00EB2294" w:rsidRDefault="00EB2294" w:rsidP="00EB2294">
      <w:pPr>
        <w:widowControl w:val="0"/>
        <w:numPr>
          <w:ilvl w:val="1"/>
          <w:numId w:val="13"/>
        </w:numPr>
        <w:spacing w:after="49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минимальному материально-техническому обеспечению.</w:t>
      </w:r>
    </w:p>
    <w:p w14:paraId="10B8A739" w14:textId="77777777" w:rsidR="00EB2294" w:rsidRPr="00EB2294" w:rsidRDefault="00EB2294" w:rsidP="00EB2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</w:t>
      </w: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«Истории»</w:t>
      </w: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котором имеется свободный доступ в Интернет во время учебного занятия и период внеучебной деятельности обучающихся. Помещение кабинета удовлетворяет требованиям Санитарно-эпидемиологических правил и нормативов (СанПиН 2.4.2 № 178-02) и оснащен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14:paraId="16F3F89F" w14:textId="77777777" w:rsidR="00EB2294" w:rsidRPr="00EB2294" w:rsidRDefault="00EB2294" w:rsidP="00EB229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 иные документы.</w:t>
      </w:r>
    </w:p>
    <w:p w14:paraId="2895A71B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88B42" w14:textId="77777777" w:rsidR="00EB2294" w:rsidRPr="00EB2294" w:rsidRDefault="00EB2294" w:rsidP="00EB2294">
      <w:pPr>
        <w:tabs>
          <w:tab w:val="left" w:pos="7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14:paraId="64430B49" w14:textId="77777777" w:rsidR="00EB2294" w:rsidRPr="00EB2294" w:rsidRDefault="00EB2294" w:rsidP="00EB2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B14E514" w14:textId="77777777" w:rsidR="00EB2294" w:rsidRPr="00EB2294" w:rsidRDefault="00EB2294" w:rsidP="00EB2294">
      <w:pPr>
        <w:numPr>
          <w:ilvl w:val="0"/>
          <w:numId w:val="2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14:paraId="6BA5303E" w14:textId="77777777" w:rsidR="00EB2294" w:rsidRPr="00EB2294" w:rsidRDefault="00EB2294" w:rsidP="00EB2294">
      <w:pPr>
        <w:numPr>
          <w:ilvl w:val="0"/>
          <w:numId w:val="2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выдающихся ученых и др.);</w:t>
      </w:r>
    </w:p>
    <w:p w14:paraId="3B389DA7" w14:textId="77777777" w:rsidR="00EB2294" w:rsidRPr="00EB2294" w:rsidRDefault="00EB2294" w:rsidP="00EB2294">
      <w:pPr>
        <w:numPr>
          <w:ilvl w:val="0"/>
          <w:numId w:val="2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средства;</w:t>
      </w:r>
    </w:p>
    <w:p w14:paraId="0604F580" w14:textId="77777777" w:rsidR="00EB2294" w:rsidRPr="00EB2294" w:rsidRDefault="00EB2294" w:rsidP="00EB2294">
      <w:pPr>
        <w:numPr>
          <w:ilvl w:val="0"/>
          <w:numId w:val="2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экранно-звуковые пособия;</w:t>
      </w:r>
    </w:p>
    <w:p w14:paraId="074ADD36" w14:textId="77777777" w:rsidR="00EB2294" w:rsidRPr="00EB2294" w:rsidRDefault="00EB2294" w:rsidP="00EB2294">
      <w:pPr>
        <w:numPr>
          <w:ilvl w:val="0"/>
          <w:numId w:val="2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E150C73" w14:textId="77777777" w:rsidR="00EB2294" w:rsidRPr="00EB2294" w:rsidRDefault="00EB2294" w:rsidP="00EB2294">
      <w:pPr>
        <w:numPr>
          <w:ilvl w:val="0"/>
          <w:numId w:val="2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фонд.</w:t>
      </w:r>
    </w:p>
    <w:p w14:paraId="688B7B94" w14:textId="77777777" w:rsidR="00EB2294" w:rsidRPr="00EB2294" w:rsidRDefault="00EB2294" w:rsidP="00EB2294">
      <w:pPr>
        <w:widowControl w:val="0"/>
        <w:spacing w:after="0"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10DADF" w14:textId="77777777" w:rsidR="00EB2294" w:rsidRPr="00EB2294" w:rsidRDefault="00EB2294" w:rsidP="00EB22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учебного кабинета:</w:t>
      </w:r>
    </w:p>
    <w:p w14:paraId="03A96B64" w14:textId="77777777" w:rsidR="00EB2294" w:rsidRPr="00EB2294" w:rsidRDefault="00EB2294" w:rsidP="00EB2294">
      <w:pPr>
        <w:widowControl w:val="0"/>
        <w:numPr>
          <w:ilvl w:val="0"/>
          <w:numId w:val="3"/>
        </w:numPr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учащихся</w:t>
      </w:r>
    </w:p>
    <w:p w14:paraId="15898EA8" w14:textId="77777777" w:rsidR="00EB2294" w:rsidRPr="00EB2294" w:rsidRDefault="00EB2294" w:rsidP="00EB2294">
      <w:pPr>
        <w:widowControl w:val="0"/>
        <w:numPr>
          <w:ilvl w:val="0"/>
          <w:numId w:val="3"/>
        </w:numPr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</w:t>
      </w:r>
    </w:p>
    <w:p w14:paraId="593286C4" w14:textId="77777777" w:rsidR="00EB2294" w:rsidRPr="00EB2294" w:rsidRDefault="00EB2294" w:rsidP="00EB2294">
      <w:pPr>
        <w:widowControl w:val="0"/>
        <w:numPr>
          <w:ilvl w:val="0"/>
          <w:numId w:val="3"/>
        </w:numPr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карты, таблицы, карточки-задания</w:t>
      </w:r>
    </w:p>
    <w:p w14:paraId="0268EED7" w14:textId="77777777" w:rsidR="00EB2294" w:rsidRPr="00EB2294" w:rsidRDefault="00EB2294" w:rsidP="00EB2294">
      <w:pPr>
        <w:widowControl w:val="0"/>
        <w:numPr>
          <w:ilvl w:val="0"/>
          <w:numId w:val="3"/>
        </w:numPr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учебников по истории.</w:t>
      </w:r>
    </w:p>
    <w:p w14:paraId="0E9F5539" w14:textId="77777777" w:rsidR="00EB2294" w:rsidRPr="00EB2294" w:rsidRDefault="00EB2294" w:rsidP="00EB2294">
      <w:pPr>
        <w:widowControl w:val="0"/>
        <w:spacing w:after="0" w:line="240" w:lineRule="auto"/>
        <w:ind w:left="-567" w:firstLine="6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14:paraId="11951825" w14:textId="77777777" w:rsidR="00EB2294" w:rsidRPr="00EB2294" w:rsidRDefault="00EB2294" w:rsidP="00EB2294">
      <w:pPr>
        <w:widowControl w:val="0"/>
        <w:numPr>
          <w:ilvl w:val="0"/>
          <w:numId w:val="3"/>
        </w:numPr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проектор, электронные учебные пособия</w:t>
      </w:r>
    </w:p>
    <w:p w14:paraId="1FCC02E8" w14:textId="77777777" w:rsidR="00EB2294" w:rsidRPr="00EB2294" w:rsidRDefault="00EB2294" w:rsidP="00EB2294">
      <w:pPr>
        <w:widowControl w:val="0"/>
        <w:numPr>
          <w:ilvl w:val="0"/>
          <w:numId w:val="3"/>
        </w:numPr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85259" w14:textId="77777777" w:rsidR="00EB2294" w:rsidRPr="00EB2294" w:rsidRDefault="00EB2294" w:rsidP="00EB2294">
      <w:pPr>
        <w:widowControl w:val="0"/>
        <w:tabs>
          <w:tab w:val="left" w:pos="1289"/>
        </w:tabs>
        <w:spacing w:after="624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  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1E9C18E5" w14:textId="77777777" w:rsidR="00EB2294" w:rsidRPr="00EB2294" w:rsidRDefault="00EB2294" w:rsidP="00EB2294">
      <w:pPr>
        <w:widowControl w:val="0"/>
        <w:tabs>
          <w:tab w:val="left" w:pos="1289"/>
        </w:tabs>
        <w:spacing w:after="624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обучающихся:</w:t>
      </w:r>
    </w:p>
    <w:p w14:paraId="6573C6B5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Аверьянов К.А., Ромашов С.А. Смутное время: Российское государство в начале 17 в.: исторический атлас.- М., 2015.</w:t>
      </w:r>
    </w:p>
    <w:p w14:paraId="259AEC77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Арстасов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И.А., Данилов А.А., Крицкая Н.Ф., Мельникова О.Н. Я сдам ЕГЭ! История: модульный курс: практикум и диагностика. – М., 2017.</w:t>
      </w:r>
    </w:p>
    <w:p w14:paraId="436E5B7C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Артемов В.В., Лубченков Ю.Н. История: в 2ч.: учебник для студентов профессиональных образовательных организаций, осваивающих профессии и специальности СПО.- М., 2017.</w:t>
      </w:r>
    </w:p>
    <w:p w14:paraId="7BB87E1B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4. Артемов В.В., Лубченков Ю.Н. История: Дидактический материалы: учебное пособие для студентов  профессиональных образовательных организаций, осваивающих профессии и специальности СПО.- М., 2017.</w:t>
      </w:r>
    </w:p>
    <w:p w14:paraId="6FCADEBF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Артемов В.В., Лубченков Ю.Н. История: Электронный учебно – методический комплекс.- М., 2017.</w:t>
      </w:r>
    </w:p>
    <w:p w14:paraId="54D038DA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Булдаков В.П. Леонтьева  Т.Г., Война, породившая революцию. – М., 2015.</w:t>
      </w:r>
    </w:p>
    <w:p w14:paraId="5321D996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Вторая мировая война в истории человечества: 1939-1945 гг. Материалы международной научной конференции/ под ред. С.В. Девятова и др. – М., 2015.</w:t>
      </w:r>
    </w:p>
    <w:p w14:paraId="54A539E4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8.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Дорожина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Н.И. Современный урок истории. – М. 2017.</w:t>
      </w:r>
    </w:p>
    <w:p w14:paraId="61AAB6F8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 Древняя Русь в средневековом мире: энциклопедия./ Сост. Е.А. Мельникова, В.Я. Петрухин. – М., 2014.</w:t>
      </w:r>
    </w:p>
    <w:p w14:paraId="6D3A2B72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10. Краткий курс истории ВКП(б). Текст и его история. В 2 ч./ сост. М.В. Зеленов, Д.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Бренденберг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– М., 2014.</w:t>
      </w:r>
    </w:p>
    <w:p w14:paraId="6BA1AF12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11. Критический словарь Русской революции: 1914-1921 гг. / Сост.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Э.Актон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У.Г. Розенберг, В.Ю. Черняев СПб, 2014.</w:t>
      </w:r>
    </w:p>
    <w:p w14:paraId="34C62CB7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12. Мусатов В.Л.  Второе «освобождение» Европы. – М., 2016.</w:t>
      </w:r>
    </w:p>
    <w:p w14:paraId="31AE46F7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13. Розенталь И.С., Валентинов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Н.и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др.  20 век глазами современника. – М. 2015.</w:t>
      </w:r>
    </w:p>
    <w:p w14:paraId="05E54D72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14. Победа – 70: Реконструкция юбилея/ Под ред.  Г.А. </w:t>
      </w:r>
      <w:proofErr w:type="spellStart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Бордюгова</w:t>
      </w:r>
      <w:proofErr w:type="spellEnd"/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– М. 2015.</w:t>
      </w:r>
    </w:p>
    <w:p w14:paraId="48D8CE7A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15.Формирование территории  Российского государства. 16-нач. 20 века (границы и геополитика)/ Под. Ред. Е.П. Кудрявцевой. – М. 2015.</w:t>
      </w:r>
    </w:p>
    <w:p w14:paraId="407603C6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7B9A86" w14:textId="77777777" w:rsidR="00EB2294" w:rsidRPr="00EB2294" w:rsidRDefault="00EB2294" w:rsidP="00EB22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преподавателей: </w:t>
      </w:r>
    </w:p>
    <w:p w14:paraId="42E3C71E" w14:textId="77777777" w:rsidR="00EB2294" w:rsidRPr="00EB2294" w:rsidRDefault="00EB2294" w:rsidP="00EB2294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Об образовании в Российской Федерации: федер. закон от 29.12. 2012 № 273 – ФЗ (в ред. Федеральных законов от 07.05.2013 № 99- ФЗ, от 07.06.2013 № 120- ФЗ, от 02.07.2013 № 170 – ФЗ, от 23.07.2013  № 203 – ФЗ, от 25.11.2013 № 317 – ФЗ, от 03.02.2014 № 11-ФЗ, от 03.02.2015  № 15- ФЗ, от 05.05.2014 № 84 – ФЗ, от 27.05.2014  № 135 – ФЗ, от 04.06.2014  № 148 – ФЗ, с изм., внесенными Федеральным законом от 04.06.2014 № 145- ФЗ, в ред. от 03.07. 2016, с изм. от 19.12.2016.);</w:t>
      </w:r>
    </w:p>
    <w:p w14:paraId="375AABD5" w14:textId="77777777" w:rsidR="00EB2294" w:rsidRPr="00EB2294" w:rsidRDefault="00EB2294" w:rsidP="00EB2294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14:paraId="2C7ECD5E" w14:textId="77777777" w:rsidR="00EB2294" w:rsidRP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Основной учебник: </w:t>
      </w:r>
    </w:p>
    <w:p w14:paraId="17995176" w14:textId="77777777" w:rsidR="00EB2294" w:rsidRP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Артёмов В.В., Лубченков Ю.Н. История в 2-х частях. - М.: Издательский центр «Академия», 2018.</w:t>
      </w:r>
    </w:p>
    <w:p w14:paraId="6FD6EC30" w14:textId="77777777" w:rsidR="00EB2294" w:rsidRPr="00EB2294" w:rsidRDefault="00EB2294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14:paraId="232FE2DA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Богуславский В.В. Правители России: Биографический словарь. - М.,2015.</w:t>
      </w:r>
    </w:p>
    <w:p w14:paraId="7F1E90F2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Волобуев О.В., Пономарёв М.В. Всеобщая история. 10-11класс: учебник. - М.: Дрофа, 2014.</w:t>
      </w:r>
    </w:p>
    <w:p w14:paraId="52AB8641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Ганелина Р.Ш.,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Измозик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B.C. История России.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Пкласс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: учебник. - М.: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-Граф, 2015.</w:t>
      </w:r>
    </w:p>
    <w:p w14:paraId="194A4CA6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Данилов А.А., Брандт М.Ю. История России.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Юкласс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: учебник. - М.: «Просвещение», 2014.</w:t>
      </w:r>
    </w:p>
    <w:p w14:paraId="526B3865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Зуев М. Н. [и др.]; под ред. Зуева М.Н., Чернобаева А.А. История России для технических специальностей 4-е изд., пер. и доп.-учебник для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(ЭБС «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»)</w:t>
      </w:r>
    </w:p>
    <w:p w14:paraId="765F6E74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Карпов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С.П., Новиков С.В. Всеобщая история. 10 класс: учебник. - М.: «Просвещение», 2014.</w:t>
      </w:r>
    </w:p>
    <w:p w14:paraId="461D4A55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Павленко Н.И. История России, 10 класс: учебник. - М.: Дрофа, 2014.</w:t>
      </w:r>
    </w:p>
    <w:p w14:paraId="6CB971D2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Попов В.Т. История России. 11 класс: учебник. - М.: Дрофа, 2014.</w:t>
      </w:r>
    </w:p>
    <w:p w14:paraId="2150886A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Кишенкова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О.В. Сборник текстовых заданий. История России. Старшая школа.10- 11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>. - М., 2015.</w:t>
      </w:r>
    </w:p>
    <w:p w14:paraId="298E1F8E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Левандовский А.А. История России. 10 класс: учебник. - М.: «Просвещение», 2014.</w:t>
      </w:r>
    </w:p>
    <w:p w14:paraId="4C5D4448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Левандовский А.А.,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Щетинов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Ю.А. История России. 11 класс: учебник. - М.: «Просвещение», 2014.</w:t>
      </w:r>
    </w:p>
    <w:p w14:paraId="311152C0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B2294">
        <w:rPr>
          <w:rFonts w:ascii="Times New Roman" w:eastAsia="Times New Roman" w:hAnsi="Times New Roman" w:cs="Times New Roman"/>
          <w:sz w:val="24"/>
          <w:szCs w:val="24"/>
        </w:rPr>
        <w:t>Мезин</w:t>
      </w:r>
      <w:proofErr w:type="spellEnd"/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С.А. История русской культуры X - XVIII вв. - М.,2015.</w:t>
      </w:r>
    </w:p>
    <w:p w14:paraId="00A06C5E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Мир Просвещения. Исторический словарь. - М., 2014.</w:t>
      </w:r>
    </w:p>
    <w:p w14:paraId="2569F2BF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Национальная идея в Западной Европе в Новое время. - М., 2015.</w:t>
      </w:r>
    </w:p>
    <w:p w14:paraId="6C923D63" w14:textId="77777777" w:rsidR="00EB2294" w:rsidRPr="00EB2294" w:rsidRDefault="00EB2294" w:rsidP="00EB229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Павленко Н. И. Екатерина I. - М., 2014.</w:t>
      </w:r>
    </w:p>
    <w:p w14:paraId="4149E68E" w14:textId="77777777" w:rsidR="00EB2294" w:rsidRPr="00EB2294" w:rsidRDefault="00EB2294" w:rsidP="00EB22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1EA0E3" w14:textId="77777777" w:rsidR="000057E7" w:rsidRDefault="000057E7" w:rsidP="00EB229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0F135B" w14:textId="77777777" w:rsidR="00EB2294" w:rsidRPr="00EB2294" w:rsidRDefault="00EB2294" w:rsidP="00EB229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</w:t>
      </w:r>
    </w:p>
    <w:p w14:paraId="6A6683AA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79D60977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Библиотека Гумер – гуманитарные науки. – URL: http://www.gumer.info/ (дата обращения 01.07.2021). - Режим доступа: свободный. – Текст: электронный.</w:t>
      </w:r>
    </w:p>
    <w:p w14:paraId="23360BF9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Библиотекарь. Ру: электронная библиотека нехудожественной литературы по русской и мировой истории, искусству, культуре, прикладным наукам. – URL: http://www.bibliotekar.ru (дата обращения 01.07.2021). - Режим доступа: свободный. – Текст: электронный.</w:t>
      </w:r>
    </w:p>
    <w:p w14:paraId="6B761F1A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Военная литература: собрание текстов. – URL: http://www.militera.lib.ru (дата обращения 05.07.2021). -Режим доступа: свободный. – Текст: электронный.</w:t>
      </w:r>
    </w:p>
    <w:p w14:paraId="2D942BDF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Вторая мировая война в русском Интернете. – URL: http://www.world- war2.chat.ru (дата обращения 22.07.2021). - Режим доступа: свободный. – Текст: электронный.</w:t>
      </w:r>
    </w:p>
    <w:p w14:paraId="2863D491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Древний Восток. – URL: www.kulichki.com/~gumilev/HE1 (дата обращения 01.07.2021). -Режим доступа: свободный. – Текст: электронный.</w:t>
      </w:r>
    </w:p>
    <w:p w14:paraId="18DE8E41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Европейские гравированные географические чертежи и карты России, изданные в XVI–XVIII столетиях. – URL: http://www.old-rus-maps.ru (дата обращения 02.08.2021). -Режим доступа: с</w:t>
      </w:r>
      <w:r>
        <w:rPr>
          <w:rFonts w:ascii="Times New Roman" w:eastAsia="Times New Roman" w:hAnsi="Times New Roman" w:cs="Times New Roman"/>
          <w:sz w:val="24"/>
          <w:szCs w:val="24"/>
        </w:rPr>
        <w:t>вободный. – Текст: электронный.</w:t>
      </w:r>
    </w:p>
    <w:p w14:paraId="2D040358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Единая коллекция Цифровых образовательных ресурсов. – URL: http://school-collection.edu.ru/ (дата обращения 15.07.2021). - Режим доступа: свободный. – Текст: электронный.</w:t>
      </w:r>
    </w:p>
    <w:p w14:paraId="0E01157F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Единое окно доступа к информационным ресурсам. – URL: http://window.edu.ru/ (дата обращения 11.07.2021). - Режим доступа: свободный. – Текст: электронный.</w:t>
      </w:r>
    </w:p>
    <w:p w14:paraId="5AA26A66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Ломоносова). – URL: http://www.hist.msu.ru/ER/Etext/PICT/feudal.htm (дата обращения 10.07.2021). -Режим доступа: свободный. – Текст: электронный.</w:t>
      </w:r>
    </w:p>
    <w:p w14:paraId="23D8ACEA" w14:textId="77777777" w:rsidR="000057E7" w:rsidRPr="000057E7" w:rsidRDefault="000057E7" w:rsidP="000057E7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Федеральный центр информационно-образовательных ресурсов [Электронный ресурс]. – URL: http://fcior.edu.ru/ (дата обращения 01.08.2021). -Режим доступа: свободный. – Текст: электронный.</w:t>
      </w:r>
    </w:p>
    <w:p w14:paraId="4A6E4906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03F457FB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4FDFE1C5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5AE51523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168C000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4A9A8323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4A5A5F7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01DCBCD1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0C44475D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32727F6C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6D8F2B63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8806BC4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61B3048F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BC2D14B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6BE400F0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504D719" w14:textId="77777777" w:rsidR="000057E7" w:rsidRDefault="000057E7" w:rsidP="00005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BCA0BD" w14:textId="77777777" w:rsidR="000057E7" w:rsidRDefault="000057E7" w:rsidP="000057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6F5783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7A7D2928" w14:textId="77777777" w:rsidR="000057E7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EA0EB61" w14:textId="77777777" w:rsidR="000057E7" w:rsidRPr="00EB2294" w:rsidRDefault="000057E7" w:rsidP="00EB2294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6E72A7DA" w14:textId="77777777" w:rsidR="00EB2294" w:rsidRPr="00EB2294" w:rsidRDefault="00EB2294" w:rsidP="00EB2294">
      <w:pPr>
        <w:widowControl w:val="0"/>
        <w:numPr>
          <w:ilvl w:val="1"/>
          <w:numId w:val="7"/>
        </w:numPr>
        <w:spacing w:after="422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 и оценка результатов освоения дисциплины</w:t>
      </w:r>
    </w:p>
    <w:p w14:paraId="3F9E3834" w14:textId="77777777" w:rsidR="00EB2294" w:rsidRPr="00EB2294" w:rsidRDefault="00EB2294" w:rsidP="00EB2294">
      <w:pPr>
        <w:widowControl w:val="0"/>
        <w:spacing w:after="0" w:line="240" w:lineRule="auto"/>
        <w:ind w:left="-567" w:right="1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оценка результатов освоения дисциплины осуществляется преподавателями в процессе проведения практических занятий и контрольных работ, тестирования, выполнения и защиты рефератов, индивидуальных тематических заданий.</w:t>
      </w:r>
    </w:p>
    <w:p w14:paraId="33DEECD9" w14:textId="77777777" w:rsidR="00EB2294" w:rsidRPr="00EB2294" w:rsidRDefault="00EB2294" w:rsidP="00EB2294">
      <w:pPr>
        <w:widowControl w:val="0"/>
        <w:spacing w:after="0" w:line="240" w:lineRule="auto"/>
        <w:ind w:left="-567"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4"/>
        <w:gridCol w:w="3284"/>
      </w:tblGrid>
      <w:tr w:rsidR="00EB2294" w:rsidRPr="00EB2294" w14:paraId="4DE985C3" w14:textId="77777777" w:rsidTr="00EB2294">
        <w:tc>
          <w:tcPr>
            <w:tcW w:w="3285" w:type="dxa"/>
            <w:vAlign w:val="center"/>
          </w:tcPr>
          <w:p w14:paraId="0A30FF07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14:paraId="14B459E1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285" w:type="dxa"/>
          </w:tcPr>
          <w:p w14:paraId="65E8D844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14:paraId="30BD8624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(ОК1-ОК7)</w:t>
            </w:r>
          </w:p>
        </w:tc>
        <w:tc>
          <w:tcPr>
            <w:tcW w:w="3285" w:type="dxa"/>
            <w:vAlign w:val="center"/>
          </w:tcPr>
          <w:p w14:paraId="71CFD9F5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EB2294" w:rsidRPr="00EB2294" w14:paraId="6769C6CE" w14:textId="77777777" w:rsidTr="00EB2294">
        <w:tc>
          <w:tcPr>
            <w:tcW w:w="3285" w:type="dxa"/>
          </w:tcPr>
          <w:p w14:paraId="12BD6A20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знания:</w:t>
            </w:r>
          </w:p>
          <w:p w14:paraId="079D10C4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 основных фактов, процессов и явлений, характеризующих целостность отечественной и всемирной истории.</w:t>
            </w:r>
          </w:p>
          <w:p w14:paraId="2F98D917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 периодизации всемирной и отечественной истории.</w:t>
            </w:r>
          </w:p>
          <w:p w14:paraId="15CD0F7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 современных версий и трактовок важнейших проблем отечественной и всемирной истории.</w:t>
            </w:r>
          </w:p>
          <w:p w14:paraId="76D60B7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 особенностей исторического пути России, ее роль в мировом сообществе.</w:t>
            </w:r>
          </w:p>
          <w:p w14:paraId="0C837F0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 основных  исторических терминов  и дат.</w:t>
            </w:r>
          </w:p>
        </w:tc>
        <w:tc>
          <w:tcPr>
            <w:tcW w:w="3285" w:type="dxa"/>
          </w:tcPr>
          <w:p w14:paraId="2BADB186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80241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ОК1-ОК5</w:t>
            </w:r>
          </w:p>
        </w:tc>
        <w:tc>
          <w:tcPr>
            <w:tcW w:w="3285" w:type="dxa"/>
          </w:tcPr>
          <w:p w14:paraId="6BF47777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работа;</w:t>
            </w:r>
          </w:p>
          <w:p w14:paraId="1C980186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  <w:p w14:paraId="0E7F3DB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терминологический диктант</w:t>
            </w:r>
          </w:p>
          <w:p w14:paraId="427016C9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6ED6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6EF7E4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проверочная  работа</w:t>
            </w:r>
          </w:p>
          <w:p w14:paraId="1528AD63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07459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14:paraId="44CC5BD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14:paraId="6EEB2076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49504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  <w:p w14:paraId="10993538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вариантам</w:t>
            </w:r>
          </w:p>
          <w:p w14:paraId="609B6A2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434416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Терминологический диктант;</w:t>
            </w:r>
          </w:p>
          <w:p w14:paraId="4097E08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14:paraId="1D8C668B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2E46A662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94" w:rsidRPr="00EB2294" w14:paraId="46C04E99" w14:textId="77777777" w:rsidTr="00EB2294">
        <w:tc>
          <w:tcPr>
            <w:tcW w:w="3285" w:type="dxa"/>
          </w:tcPr>
          <w:p w14:paraId="5FFCB86E" w14:textId="77777777" w:rsidR="00EB2294" w:rsidRPr="00EB2294" w:rsidRDefault="00EB2294" w:rsidP="00EB2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  <w:p w14:paraId="7D3C4DDE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 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14:paraId="0D842BC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У2 различать в исторической информации факты и мнения, исторические описания и исторические объяснения;</w:t>
            </w:r>
          </w:p>
          <w:p w14:paraId="2290E53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У3 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14:paraId="2BB51F22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У4 представлять результаты изучения исторического материала в формах </w:t>
            </w: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конспекта, реферата, рецензии</w:t>
            </w:r>
          </w:p>
          <w:p w14:paraId="5E7813C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 использовать приобретенные знания и умения в практической деятельности и повседневной жизни для  определения собственной позиции по отношению к явлениям современной жизни, исходя из их исторической обусловленности</w:t>
            </w:r>
          </w:p>
          <w:p w14:paraId="3F9B6427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У6 использовать приобретенные знания и умения в практической деятельности и повседневной жизни для использования навыков исторического анализа при критическом восприятии получаемой извне социальной информации;</w:t>
            </w:r>
          </w:p>
          <w:p w14:paraId="475E021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У7 использовать приобретенные знания и умения в практической деятельности и повседневной жизни для соотнесения своих действий и поступков окружающих с исторически возникшими формами социального поведения;</w:t>
            </w:r>
          </w:p>
          <w:p w14:paraId="7C83D31F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У8 использовать приобретенные знания и умения в практической деятельности и повседневной жизни для осознания себя как представителя исторически сложившегося гражданского, этнокультурного, конфессионального сообщества, гражданина России</w:t>
            </w:r>
          </w:p>
        </w:tc>
        <w:tc>
          <w:tcPr>
            <w:tcW w:w="3285" w:type="dxa"/>
          </w:tcPr>
          <w:p w14:paraId="68473C2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DA9F2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ОК1-ОК5</w:t>
            </w:r>
          </w:p>
        </w:tc>
        <w:tc>
          <w:tcPr>
            <w:tcW w:w="3285" w:type="dxa"/>
          </w:tcPr>
          <w:p w14:paraId="51192503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опрос; контрольная работа</w:t>
            </w:r>
          </w:p>
          <w:p w14:paraId="4CADCF9D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02869D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F300F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77D11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9DAB16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B94043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E318F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Тестирование,</w:t>
            </w:r>
          </w:p>
          <w:p w14:paraId="09409DC9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0EF1DF6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13E21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D528E7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F07B4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27397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D36E9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работа;</w:t>
            </w:r>
          </w:p>
          <w:p w14:paraId="6446FFE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опрос;</w:t>
            </w:r>
          </w:p>
          <w:p w14:paraId="12D35732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50C4E7B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F9329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15A02B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AE740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работа;</w:t>
            </w:r>
          </w:p>
          <w:p w14:paraId="5EA510DF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14:paraId="7D8511ED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0DA5E8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A2BC6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219BE6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14:paraId="0966850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терминологический диктант;  тестирование</w:t>
            </w:r>
          </w:p>
          <w:p w14:paraId="3D0AE391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9131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EDEB90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72D278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0139CE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138979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8DC78B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2CD82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6CC33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899D4C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  <w:p w14:paraId="63644CA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  <w:p w14:paraId="19DE10B8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срезовая контрольная работа</w:t>
            </w:r>
          </w:p>
          <w:p w14:paraId="77341917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B374AE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8FEB4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423294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9B102F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C8D2A8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467356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C39145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A8D48B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EE8F1F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  <w:p w14:paraId="56F55BB2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1DCBA7C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F0A7FB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69197B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036098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9D8A0D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C5DE9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99788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37113A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9CA939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14D0AB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95E53F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</w:p>
          <w:p w14:paraId="0D887369" w14:textId="77777777" w:rsidR="00EB2294" w:rsidRPr="00EB2294" w:rsidRDefault="00EB2294" w:rsidP="00EB2294">
            <w:pPr>
              <w:widowControl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проверочная работа; устный опрос</w:t>
            </w:r>
          </w:p>
        </w:tc>
      </w:tr>
    </w:tbl>
    <w:p w14:paraId="5A941A0C" w14:textId="77777777" w:rsidR="00EB2294" w:rsidRPr="00EB2294" w:rsidRDefault="00EB2294" w:rsidP="00EB2294">
      <w:pPr>
        <w:widowControl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82FB9" w14:textId="77777777" w:rsidR="00EB2294" w:rsidRPr="00EB2294" w:rsidRDefault="00EB2294" w:rsidP="00EB2294">
      <w:pPr>
        <w:widowControl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BC596" w14:textId="77777777" w:rsidR="00EB2294" w:rsidRPr="00EB2294" w:rsidRDefault="00EB2294" w:rsidP="00EB22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A81597" w14:textId="77777777" w:rsidR="00EB2294" w:rsidRPr="00EB2294" w:rsidRDefault="00EB2294" w:rsidP="00EB22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50EC58" w14:textId="77777777" w:rsidR="00EB2294" w:rsidRPr="00E05B0E" w:rsidRDefault="00E05B0E" w:rsidP="00EB22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5.1 Синхронизация предметных, личностных и метапредметных результатов с общими  компетенциями</w:t>
      </w:r>
    </w:p>
    <w:p w14:paraId="2F879F12" w14:textId="77777777" w:rsidR="0015692F" w:rsidRDefault="0015692F" w:rsidP="00EB22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EE4ABD" w14:textId="77777777" w:rsidR="00EB2294" w:rsidRDefault="0015692F" w:rsidP="001569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</w:t>
      </w:r>
    </w:p>
    <w:p w14:paraId="50B5D5ED" w14:textId="77777777" w:rsidR="0015692F" w:rsidRPr="00E05B0E" w:rsidRDefault="0015692F" w:rsidP="001569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11341" w:type="dxa"/>
        <w:tblInd w:w="-1310" w:type="dxa"/>
        <w:tblLook w:val="04A0" w:firstRow="1" w:lastRow="0" w:firstColumn="1" w:lastColumn="0" w:noHBand="0" w:noVBand="1"/>
      </w:tblPr>
      <w:tblGrid>
        <w:gridCol w:w="3828"/>
        <w:gridCol w:w="3402"/>
        <w:gridCol w:w="4111"/>
      </w:tblGrid>
      <w:tr w:rsidR="00E05B0E" w14:paraId="7D1CC5C9" w14:textId="77777777" w:rsidTr="009A6EBD">
        <w:tc>
          <w:tcPr>
            <w:tcW w:w="3828" w:type="dxa"/>
          </w:tcPr>
          <w:p w14:paraId="6ADCD7D0" w14:textId="77777777" w:rsidR="00E05B0E" w:rsidRPr="005E38BF" w:rsidRDefault="00E05B0E" w:rsidP="00E05B0E">
            <w:pPr>
              <w:spacing w:before="133"/>
              <w:ind w:left="34"/>
              <w:rPr>
                <w:rFonts w:ascii="Times New Roman" w:hAnsi="Times New Roman" w:cs="Times New Roman"/>
                <w:b/>
                <w:sz w:val="24"/>
              </w:rPr>
            </w:pPr>
            <w:r w:rsidRPr="005E38BF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5E38BF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E38BF">
              <w:rPr>
                <w:rFonts w:ascii="Times New Roman" w:hAnsi="Times New Roman" w:cs="Times New Roman"/>
                <w:b/>
                <w:sz w:val="24"/>
              </w:rPr>
              <w:t>ОК,</w:t>
            </w:r>
            <w:r w:rsidRPr="005E38B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E38BF">
              <w:rPr>
                <w:rFonts w:ascii="Times New Roman" w:hAnsi="Times New Roman" w:cs="Times New Roman"/>
                <w:b/>
                <w:sz w:val="24"/>
              </w:rPr>
              <w:t>ПК</w:t>
            </w:r>
            <w:r w:rsidRPr="005E38B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E38BF">
              <w:rPr>
                <w:rFonts w:ascii="Times New Roman" w:hAnsi="Times New Roman" w:cs="Times New Roman"/>
                <w:b/>
                <w:sz w:val="24"/>
              </w:rPr>
              <w:t>согласно</w:t>
            </w:r>
            <w:r w:rsidRPr="005E38B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E38BF">
              <w:rPr>
                <w:rFonts w:ascii="Times New Roman" w:hAnsi="Times New Roman" w:cs="Times New Roman"/>
                <w:b/>
                <w:sz w:val="24"/>
              </w:rPr>
              <w:t>ФГОС</w:t>
            </w:r>
            <w:r w:rsidRPr="005E38B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E38BF">
              <w:rPr>
                <w:rFonts w:ascii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3402" w:type="dxa"/>
          </w:tcPr>
          <w:p w14:paraId="35502F63" w14:textId="77777777" w:rsidR="00E05B0E" w:rsidRDefault="00E05B0E" w:rsidP="00E05B0E">
            <w:pPr>
              <w:spacing w:line="276" w:lineRule="exact"/>
              <w:ind w:left="1512" w:right="98" w:hanging="1478"/>
              <w:rPr>
                <w:rFonts w:ascii="Times New Roman" w:hAnsi="Times New Roman" w:cs="Times New Roman"/>
                <w:b/>
                <w:sz w:val="24"/>
              </w:rPr>
            </w:pPr>
            <w:r w:rsidRPr="00E05B0E">
              <w:rPr>
                <w:rFonts w:ascii="Times New Roman" w:hAnsi="Times New Roman" w:cs="Times New Roman"/>
                <w:b/>
                <w:sz w:val="24"/>
              </w:rPr>
              <w:t>Наименование личностных</w:t>
            </w:r>
          </w:p>
          <w:p w14:paraId="6036C74C" w14:textId="77777777" w:rsidR="00E05B0E" w:rsidRPr="005E38BF" w:rsidRDefault="00E05B0E" w:rsidP="00E05B0E">
            <w:pPr>
              <w:spacing w:line="276" w:lineRule="exact"/>
              <w:ind w:right="98"/>
              <w:rPr>
                <w:rFonts w:ascii="Times New Roman" w:hAnsi="Times New Roman" w:cs="Times New Roman"/>
                <w:b/>
                <w:sz w:val="24"/>
              </w:rPr>
            </w:pPr>
            <w:r w:rsidRPr="00E05B0E">
              <w:rPr>
                <w:rFonts w:ascii="Times New Roman" w:hAnsi="Times New Roman" w:cs="Times New Roman"/>
                <w:b/>
                <w:sz w:val="24"/>
              </w:rPr>
              <w:t>результатов согласно ФГОС СОО</w:t>
            </w:r>
          </w:p>
        </w:tc>
        <w:tc>
          <w:tcPr>
            <w:tcW w:w="4111" w:type="dxa"/>
          </w:tcPr>
          <w:p w14:paraId="3088A2C0" w14:textId="77777777" w:rsidR="00E05B0E" w:rsidRPr="007253B6" w:rsidRDefault="00E05B0E" w:rsidP="00E05B0E">
            <w:pPr>
              <w:ind w:right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7253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метапредметных  </w:t>
            </w:r>
          </w:p>
          <w:p w14:paraId="04D8680F" w14:textId="77777777" w:rsidR="00E05B0E" w:rsidRPr="005E38BF" w:rsidRDefault="00E05B0E" w:rsidP="00E05B0E">
            <w:pPr>
              <w:spacing w:line="276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7253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  <w:r w:rsidRPr="007253B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</w:t>
            </w:r>
            <w:r w:rsidRPr="007253B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sz w:val="24"/>
                <w:szCs w:val="24"/>
              </w:rPr>
              <w:t>ФГОС</w:t>
            </w:r>
            <w:r w:rsidRPr="007253B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sz w:val="24"/>
                <w:szCs w:val="24"/>
              </w:rPr>
              <w:t>СОО</w:t>
            </w:r>
          </w:p>
        </w:tc>
      </w:tr>
      <w:tr w:rsidR="00E05B0E" w14:paraId="72048727" w14:textId="77777777" w:rsidTr="009A6EBD">
        <w:trPr>
          <w:trHeight w:val="1159"/>
        </w:trPr>
        <w:tc>
          <w:tcPr>
            <w:tcW w:w="3828" w:type="dxa"/>
          </w:tcPr>
          <w:p w14:paraId="53DCB504" w14:textId="77777777" w:rsidR="009A6EBD" w:rsidRPr="00D225CA" w:rsidRDefault="009A6EBD" w:rsidP="009A6E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1. </w:t>
            </w:r>
            <w:r w:rsidRPr="00D22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14:paraId="5519442D" w14:textId="77777777" w:rsidR="00E05B0E" w:rsidRDefault="00E05B0E" w:rsidP="009A6E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5595780" w14:textId="77777777" w:rsidR="00E05B0E" w:rsidRDefault="00073CFC" w:rsidP="009A6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4111" w:type="dxa"/>
          </w:tcPr>
          <w:p w14:paraId="0F7EAB96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01. Умение самостоятельно определять цели деятельности и составлять планы деятельности.</w:t>
            </w:r>
          </w:p>
          <w:p w14:paraId="0989440E" w14:textId="77777777" w:rsidR="00E05B0E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МР 07.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  <w:tr w:rsidR="00E05B0E" w14:paraId="5DEF3282" w14:textId="77777777" w:rsidTr="009A6EBD">
        <w:tc>
          <w:tcPr>
            <w:tcW w:w="3828" w:type="dxa"/>
          </w:tcPr>
          <w:p w14:paraId="32C1DA9B" w14:textId="77777777" w:rsidR="00E05B0E" w:rsidRDefault="00E811BB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BB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</w:tcPr>
          <w:p w14:paraId="51EC3477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4111" w:type="dxa"/>
          </w:tcPr>
          <w:p w14:paraId="6DA58FFF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03. Владение навыками познавательной, учебно-исследовательской и проектной деятельности, навыками разрешения  проблем;  способность  и</w:t>
            </w:r>
          </w:p>
          <w:p w14:paraId="03921084" w14:textId="77777777" w:rsid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готовность к самостоятельному поиску методов  решения  практических  задач,</w:t>
            </w:r>
            <w: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применению различных методов познания. </w:t>
            </w:r>
          </w:p>
          <w:p w14:paraId="15905A91" w14:textId="77777777" w:rsidR="00E05B0E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04. Готовность и способно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 к самостоятельной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ормации, критически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интерпретировать информацию, получаемую из различных источников.</w:t>
            </w:r>
          </w:p>
        </w:tc>
      </w:tr>
      <w:tr w:rsidR="00E05B0E" w14:paraId="05F2F8FF" w14:textId="77777777" w:rsidTr="009A6EBD">
        <w:tc>
          <w:tcPr>
            <w:tcW w:w="3828" w:type="dxa"/>
          </w:tcPr>
          <w:p w14:paraId="3C718A28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402" w:type="dxa"/>
          </w:tcPr>
          <w:p w14:paraId="6ACDEDB5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 xml:space="preserve">ЛР 04. Сформированность мировоззрения, соответствующего современному уровню развития науки и общественной практики, основанного на диалоге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культур, а также различных форм общественного сознания, осознание своего места в поликультурном мире.</w:t>
            </w:r>
          </w:p>
          <w:p w14:paraId="79251609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14:paraId="1ECB5D05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</w:t>
            </w:r>
          </w:p>
          <w:p w14:paraId="7ABC4521" w14:textId="77777777" w:rsidR="00E05B0E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личных, общественных, государственных, общенациональных проблем</w:t>
            </w:r>
          </w:p>
        </w:tc>
        <w:tc>
          <w:tcPr>
            <w:tcW w:w="4111" w:type="dxa"/>
          </w:tcPr>
          <w:p w14:paraId="23B50BA9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01. Умение самостоятельно определять цели деятельности и составлять планы деятельности.</w:t>
            </w:r>
          </w:p>
          <w:p w14:paraId="738D11DB" w14:textId="77777777" w:rsidR="00E05B0E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 xml:space="preserve">МР 07. Умение самостоятельно оценивать и принимать решения, определяющие стратегию поведения, с учетом гражданских и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нравственных ценностей</w:t>
            </w:r>
          </w:p>
        </w:tc>
      </w:tr>
      <w:tr w:rsidR="00E05B0E" w14:paraId="4A4E99E4" w14:textId="77777777" w:rsidTr="009A6EBD">
        <w:tc>
          <w:tcPr>
            <w:tcW w:w="3828" w:type="dxa"/>
          </w:tcPr>
          <w:p w14:paraId="5546FA9E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02" w:type="dxa"/>
          </w:tcPr>
          <w:p w14:paraId="1F097124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07. Навыки сотрудничества со сверстниками, детьми младшего возраста, взрослыми в образовательной, общественно полезной, 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- исследовательской, проектной и других видах деятельности</w:t>
            </w:r>
          </w:p>
        </w:tc>
        <w:tc>
          <w:tcPr>
            <w:tcW w:w="4111" w:type="dxa"/>
          </w:tcPr>
          <w:p w14:paraId="48464194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E05B0E" w14:paraId="3449ACC0" w14:textId="77777777" w:rsidTr="009A6EBD">
        <w:tc>
          <w:tcPr>
            <w:tcW w:w="3828" w:type="dxa"/>
          </w:tcPr>
          <w:p w14:paraId="44729279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402" w:type="dxa"/>
          </w:tcPr>
          <w:p w14:paraId="7A6A1334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</w:tc>
        <w:tc>
          <w:tcPr>
            <w:tcW w:w="4111" w:type="dxa"/>
          </w:tcPr>
          <w:p w14:paraId="526FBDA2" w14:textId="77777777" w:rsidR="00073CFC" w:rsidRPr="00073CFC" w:rsidRDefault="00073CFC" w:rsidP="00073CFC">
            <w:pPr>
              <w:widowControl w:val="0"/>
              <w:tabs>
                <w:tab w:val="left" w:pos="509"/>
                <w:tab w:val="left" w:pos="1054"/>
                <w:tab w:val="left" w:pos="1654"/>
                <w:tab w:val="left" w:pos="1893"/>
                <w:tab w:val="left" w:pos="2061"/>
                <w:tab w:val="left" w:pos="3093"/>
                <w:tab w:val="left" w:pos="3242"/>
                <w:tab w:val="left" w:pos="3890"/>
              </w:tabs>
              <w:autoSpaceDE w:val="0"/>
              <w:autoSpaceDN w:val="0"/>
              <w:ind w:right="94"/>
              <w:rPr>
                <w:rFonts w:ascii="Times New Roman" w:hAnsi="Times New Roman" w:cs="Times New Roman"/>
                <w:sz w:val="24"/>
              </w:rPr>
            </w:pPr>
            <w:r w:rsidRPr="00073CFC">
              <w:rPr>
                <w:rFonts w:ascii="Times New Roman" w:hAnsi="Times New Roman" w:cs="Times New Roman"/>
                <w:sz w:val="24"/>
              </w:rPr>
              <w:t>МР</w:t>
            </w:r>
            <w:r w:rsidRPr="00073CFC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08.</w:t>
            </w:r>
            <w:r w:rsidRPr="00073CF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Владение</w:t>
            </w:r>
            <w:r w:rsidRPr="00073CF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языковыми</w:t>
            </w:r>
            <w:r w:rsidRPr="00073CFC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средствами</w:t>
            </w:r>
            <w:r w:rsidRPr="00073CFC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— умение</w:t>
            </w:r>
            <w:r w:rsidRPr="00073CFC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ясно,</w:t>
            </w:r>
            <w:r w:rsidRPr="00073CFC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логично</w:t>
            </w:r>
            <w:r w:rsidRPr="00073CFC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и</w:t>
            </w:r>
            <w:r w:rsidRPr="00073CFC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>точно</w:t>
            </w:r>
            <w:r w:rsidRPr="00073CFC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</w:rPr>
              <w:t xml:space="preserve">излагать </w:t>
            </w:r>
            <w:r w:rsidRPr="00073CFC">
              <w:rPr>
                <w:rFonts w:ascii="Times New Roman" w:hAnsi="Times New Roman" w:cs="Times New Roman"/>
                <w:spacing w:val="-4"/>
                <w:sz w:val="24"/>
              </w:rPr>
              <w:t>свою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pacing w:val="-4"/>
                <w:sz w:val="24"/>
              </w:rPr>
              <w:t>точку</w:t>
            </w:r>
            <w:r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pacing w:val="-2"/>
                <w:sz w:val="24"/>
              </w:rPr>
              <w:t>зрения,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pacing w:val="-2"/>
                <w:sz w:val="24"/>
              </w:rPr>
              <w:t>использовать</w:t>
            </w:r>
          </w:p>
          <w:p w14:paraId="23CAC08D" w14:textId="77777777" w:rsidR="00E05B0E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адекватные</w:t>
            </w:r>
            <w:r w:rsidRPr="00073CFC">
              <w:rPr>
                <w:rFonts w:ascii="Times New Roman" w:hAnsi="Times New Roman" w:cs="Times New Roman"/>
                <w:spacing w:val="-5"/>
                <w:sz w:val="24"/>
                <w:szCs w:val="22"/>
                <w:lang w:eastAsia="en-US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языковые</w:t>
            </w:r>
            <w:r w:rsidRPr="00073CFC">
              <w:rPr>
                <w:rFonts w:ascii="Times New Roman" w:hAnsi="Times New Roman" w:cs="Times New Roman"/>
                <w:spacing w:val="-4"/>
                <w:sz w:val="24"/>
                <w:szCs w:val="22"/>
                <w:lang w:eastAsia="en-US"/>
              </w:rPr>
              <w:t xml:space="preserve"> </w:t>
            </w:r>
            <w:r w:rsidRPr="00073CFC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средства</w:t>
            </w:r>
          </w:p>
        </w:tc>
      </w:tr>
      <w:tr w:rsidR="00E05B0E" w14:paraId="1B94D7A3" w14:textId="77777777" w:rsidTr="009A6EBD">
        <w:tc>
          <w:tcPr>
            <w:tcW w:w="3828" w:type="dxa"/>
          </w:tcPr>
          <w:p w14:paraId="09751F30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нных общечеловеческих ценностей,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  <w:tc>
          <w:tcPr>
            <w:tcW w:w="3402" w:type="dxa"/>
          </w:tcPr>
          <w:p w14:paraId="6D3A3B51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 xml:space="preserve"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многонационального народа России, уважение государственных символов (герб, флаг, гимн).</w:t>
            </w:r>
          </w:p>
          <w:p w14:paraId="6E028C2F" w14:textId="77777777" w:rsidR="00073CFC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ющего традиционные национальные и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общечеловеческие гуманистические и демократические ценности.</w:t>
            </w:r>
          </w:p>
        </w:tc>
        <w:tc>
          <w:tcPr>
            <w:tcW w:w="4111" w:type="dxa"/>
          </w:tcPr>
          <w:p w14:paraId="72C8C75B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E05B0E" w14:paraId="7436073C" w14:textId="77777777" w:rsidTr="009A6EBD">
        <w:tc>
          <w:tcPr>
            <w:tcW w:w="3828" w:type="dxa"/>
          </w:tcPr>
          <w:p w14:paraId="38213925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02" w:type="dxa"/>
          </w:tcPr>
          <w:p w14:paraId="6D9A0B5E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14. Сформированность экологического мышления, понимания влияния социально- экономических процессов на состояние природной и социальной среды; приобретение опыта эколого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- направленной деятельности</w:t>
            </w:r>
          </w:p>
        </w:tc>
        <w:tc>
          <w:tcPr>
            <w:tcW w:w="4111" w:type="dxa"/>
          </w:tcPr>
          <w:p w14:paraId="49B30790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E05B0E" w14:paraId="078004EE" w14:textId="77777777" w:rsidTr="009A6EBD">
        <w:tc>
          <w:tcPr>
            <w:tcW w:w="3828" w:type="dxa"/>
          </w:tcPr>
          <w:p w14:paraId="57C08687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402" w:type="dxa"/>
          </w:tcPr>
          <w:p w14:paraId="0FF5BB18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11. Принятие и реализация ценностей здорового и безопасного образа жизни, потребности в физическом самосовершенствовании,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ятиях спортивно-оздоровительной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деятельностью, неприятие вредных привычек: курения, употребления алкоголя, наркотиков.</w:t>
            </w:r>
          </w:p>
          <w:p w14:paraId="61173739" w14:textId="77777777" w:rsidR="00073CFC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12. Бережное, ответственное и компетентное отношение  к  физическому  и  психологическому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здоровью, как собственному, так и других людей, умение оказывать первую помощь</w:t>
            </w:r>
          </w:p>
        </w:tc>
        <w:tc>
          <w:tcPr>
            <w:tcW w:w="4111" w:type="dxa"/>
          </w:tcPr>
          <w:p w14:paraId="52AE65B0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E05B0E" w14:paraId="7EFEDB64" w14:textId="77777777" w:rsidTr="009A6EBD">
        <w:tc>
          <w:tcPr>
            <w:tcW w:w="3828" w:type="dxa"/>
          </w:tcPr>
          <w:p w14:paraId="5549D8D4" w14:textId="77777777" w:rsidR="00E05B0E" w:rsidRDefault="00073CFC" w:rsidP="00EB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402" w:type="dxa"/>
          </w:tcPr>
          <w:p w14:paraId="0D1029F7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ЛР 09. Готовность и способность к образованию, в</w:t>
            </w:r>
          </w:p>
          <w:p w14:paraId="4026A041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том числе самообразованию, на протяжении всей</w:t>
            </w:r>
          </w:p>
          <w:p w14:paraId="24DEA7F2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жизни; сознательное отношение к непрерывному</w:t>
            </w:r>
          </w:p>
          <w:p w14:paraId="0CDDA996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как условию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успешной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профессиональной и общественной деятельности</w:t>
            </w:r>
          </w:p>
          <w:p w14:paraId="2EBF9B96" w14:textId="77777777" w:rsidR="00E05B0E" w:rsidRDefault="00E05B0E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7C096E6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Готовность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способность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02699B06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информационно-</w:t>
            </w:r>
          </w:p>
          <w:p w14:paraId="286CE1C4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деятельности, владение 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получения необходимой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 из словарей разных типов,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</w:p>
          <w:p w14:paraId="741DD29A" w14:textId="77777777" w:rsidR="00073CFC" w:rsidRPr="00073CFC" w:rsidRDefault="00073CFC" w:rsidP="00073CFC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источниках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информации,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ритически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рмацию, получаемую из различных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</w:p>
          <w:p w14:paraId="372549D8" w14:textId="77777777" w:rsidR="00073CFC" w:rsidRPr="00073CFC" w:rsidRDefault="00073CFC" w:rsidP="00073CFC">
            <w:pPr>
              <w:tabs>
                <w:tab w:val="left" w:pos="34"/>
                <w:tab w:val="left" w:pos="1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МР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Умение использовать средства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рмационных  и  коммуникационных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(ИКТ)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решении</w:t>
            </w:r>
          </w:p>
          <w:p w14:paraId="2C8EAC86" w14:textId="77777777" w:rsidR="00073CFC" w:rsidRPr="00073CFC" w:rsidRDefault="00073CFC" w:rsidP="0007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когнитивных,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787D6E56" w14:textId="77777777" w:rsidR="00E05B0E" w:rsidRDefault="00073CFC" w:rsidP="00073CFC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организационных задач с соблюдением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эргономики,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ab/>
              <w:t>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гигиены, ресурсосбережения,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этич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еских норм, норм информационной </w:t>
            </w: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</w:tr>
    </w:tbl>
    <w:p w14:paraId="123378CD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AE127C" w14:textId="77777777" w:rsidR="00EB2294" w:rsidRPr="0015692F" w:rsidRDefault="0015692F" w:rsidP="0015692F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692F">
        <w:rPr>
          <w:rFonts w:ascii="Times New Roman" w:eastAsia="Times New Roman" w:hAnsi="Times New Roman" w:cs="Times New Roman"/>
          <w:b/>
          <w:sz w:val="24"/>
          <w:szCs w:val="24"/>
        </w:rPr>
        <w:t>Таблица 2</w:t>
      </w:r>
    </w:p>
    <w:tbl>
      <w:tblPr>
        <w:tblStyle w:val="a7"/>
        <w:tblW w:w="11341" w:type="dxa"/>
        <w:tblInd w:w="-1310" w:type="dxa"/>
        <w:tblLook w:val="04A0" w:firstRow="1" w:lastRow="0" w:firstColumn="1" w:lastColumn="0" w:noHBand="0" w:noVBand="1"/>
      </w:tblPr>
      <w:tblGrid>
        <w:gridCol w:w="6380"/>
        <w:gridCol w:w="4961"/>
      </w:tblGrid>
      <w:tr w:rsidR="0015692F" w14:paraId="38C6EEAF" w14:textId="77777777" w:rsidTr="0015692F">
        <w:tc>
          <w:tcPr>
            <w:tcW w:w="6380" w:type="dxa"/>
          </w:tcPr>
          <w:p w14:paraId="4007F9DC" w14:textId="77777777" w:rsidR="0015692F" w:rsidRPr="0015692F" w:rsidRDefault="0015692F" w:rsidP="00F72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3"/>
                <w:sz w:val="24"/>
                <w:szCs w:val="22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ОК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  <w:szCs w:val="22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согласно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  <w:szCs w:val="22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ФГОС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  <w:szCs w:val="22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pacing w:val="-5"/>
                <w:sz w:val="24"/>
                <w:szCs w:val="22"/>
              </w:rPr>
              <w:t>СПО</w:t>
            </w:r>
          </w:p>
        </w:tc>
        <w:tc>
          <w:tcPr>
            <w:tcW w:w="4961" w:type="dxa"/>
          </w:tcPr>
          <w:p w14:paraId="0D094C75" w14:textId="77777777" w:rsidR="0015692F" w:rsidRPr="0015692F" w:rsidRDefault="0015692F" w:rsidP="00F72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10"/>
                <w:sz w:val="24"/>
                <w:szCs w:val="22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предметных</w:t>
            </w:r>
            <w:r w:rsidRPr="0015692F">
              <w:rPr>
                <w:rFonts w:ascii="Times New Roman" w:hAnsi="Times New Roman" w:cs="Times New Roman"/>
                <w:b/>
                <w:spacing w:val="-11"/>
                <w:sz w:val="24"/>
                <w:szCs w:val="22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результатов</w:t>
            </w:r>
            <w:r w:rsidRPr="0015692F">
              <w:rPr>
                <w:rFonts w:ascii="Times New Roman" w:hAnsi="Times New Roman" w:cs="Times New Roman"/>
                <w:b/>
                <w:spacing w:val="-9"/>
                <w:sz w:val="24"/>
                <w:szCs w:val="22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>(базовый уровень)</w:t>
            </w:r>
            <w:r w:rsidRPr="0015692F">
              <w:rPr>
                <w:rFonts w:ascii="Times New Roman" w:hAnsi="Times New Roman" w:cs="Times New Roman"/>
                <w:b/>
                <w:spacing w:val="58"/>
                <w:sz w:val="24"/>
                <w:szCs w:val="22"/>
              </w:rPr>
              <w:t xml:space="preserve">  </w:t>
            </w:r>
            <w:r w:rsidRPr="0015692F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согласно ФГОС СОО</w:t>
            </w:r>
          </w:p>
        </w:tc>
      </w:tr>
      <w:tr w:rsidR="0015692F" w14:paraId="58CF886C" w14:textId="77777777" w:rsidTr="0015692F">
        <w:tc>
          <w:tcPr>
            <w:tcW w:w="6380" w:type="dxa"/>
          </w:tcPr>
          <w:p w14:paraId="42BF82AB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ОК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961" w:type="dxa"/>
          </w:tcPr>
          <w:p w14:paraId="4804C4D2" w14:textId="77777777" w:rsidR="0015692F" w:rsidRPr="0015692F" w:rsidRDefault="0015692F" w:rsidP="0015692F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hAnsi="Times New Roman" w:cs="Times New Roman"/>
                <w:sz w:val="24"/>
              </w:rPr>
            </w:pPr>
            <w:r w:rsidRPr="0015692F">
              <w:rPr>
                <w:rFonts w:ascii="Times New Roman" w:hAnsi="Times New Roman" w:cs="Times New Roman"/>
                <w:sz w:val="24"/>
              </w:rPr>
              <w:t>ПР</w:t>
            </w:r>
            <w:r>
              <w:rPr>
                <w:rFonts w:ascii="Times New Roman" w:hAnsi="Times New Roman" w:cs="Times New Roman"/>
                <w:sz w:val="24"/>
              </w:rPr>
              <w:t xml:space="preserve">б.03. </w:t>
            </w:r>
            <w:r w:rsidRPr="0015692F">
              <w:rPr>
                <w:rFonts w:ascii="Times New Roman" w:hAnsi="Times New Roman" w:cs="Times New Roman"/>
                <w:sz w:val="24"/>
              </w:rPr>
              <w:t xml:space="preserve">Сформированность умений применять исторические знания в профессиональной и общественной деятельности, поликультурном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>общении.</w:t>
            </w:r>
          </w:p>
          <w:p w14:paraId="79FF78F0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ПРб.04. Владение навыками проектной деятельности и исторической реконструкции с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привлечением</w:t>
            </w: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ab/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различных источников.</w:t>
            </w:r>
          </w:p>
        </w:tc>
      </w:tr>
      <w:tr w:rsidR="0015692F" w14:paraId="4380D97A" w14:textId="77777777" w:rsidTr="0015692F">
        <w:tc>
          <w:tcPr>
            <w:tcW w:w="6380" w:type="dxa"/>
          </w:tcPr>
          <w:p w14:paraId="2CB16D2E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E811BB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961" w:type="dxa"/>
          </w:tcPr>
          <w:p w14:paraId="2DB63E4D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ПРб.04. Владение навыками проектной деятельности и исторической реконструкции с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привлечением</w:t>
            </w: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ab/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различных источников</w:t>
            </w:r>
          </w:p>
        </w:tc>
      </w:tr>
      <w:tr w:rsidR="0015692F" w14:paraId="17AE7B12" w14:textId="77777777" w:rsidTr="0015692F">
        <w:tc>
          <w:tcPr>
            <w:tcW w:w="6380" w:type="dxa"/>
          </w:tcPr>
          <w:p w14:paraId="4123FE6D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961" w:type="dxa"/>
          </w:tcPr>
          <w:p w14:paraId="1CE48506" w14:textId="77777777" w:rsidR="0015692F" w:rsidRPr="0015692F" w:rsidRDefault="0015692F" w:rsidP="0015692F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</w:rPr>
            </w:pPr>
            <w:r w:rsidRPr="0015692F">
              <w:rPr>
                <w:rFonts w:ascii="Times New Roman" w:hAnsi="Times New Roman" w:cs="Times New Roman"/>
                <w:sz w:val="24"/>
              </w:rPr>
              <w:t>ПРб.03.</w:t>
            </w:r>
            <w:r w:rsidRPr="0015692F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Сформированность</w:t>
            </w:r>
            <w:r w:rsidRPr="0015692F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умений применять</w:t>
            </w:r>
            <w:r w:rsidRPr="0015692F">
              <w:rPr>
                <w:rFonts w:ascii="Times New Roman" w:hAnsi="Times New Roman" w:cs="Times New Roman"/>
                <w:spacing w:val="53"/>
                <w:w w:val="15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исторические</w:t>
            </w:r>
            <w:r w:rsidRPr="0015692F">
              <w:rPr>
                <w:rFonts w:ascii="Times New Roman" w:hAnsi="Times New Roman" w:cs="Times New Roman"/>
                <w:spacing w:val="53"/>
                <w:w w:val="15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знания</w:t>
            </w:r>
            <w:r w:rsidRPr="0015692F">
              <w:rPr>
                <w:rFonts w:ascii="Times New Roman" w:hAnsi="Times New Roman" w:cs="Times New Roman"/>
                <w:spacing w:val="54"/>
                <w:w w:val="15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pacing w:val="-10"/>
                <w:sz w:val="24"/>
              </w:rPr>
              <w:t>в</w:t>
            </w:r>
          </w:p>
          <w:p w14:paraId="05D00077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</w:pP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профессиональной</w:t>
            </w:r>
            <w:r w:rsidRPr="0015692F">
              <w:rPr>
                <w:rFonts w:ascii="Times New Roman" w:hAnsi="Times New Roman" w:cs="Times New Roman"/>
                <w:spacing w:val="39"/>
                <w:sz w:val="24"/>
                <w:szCs w:val="22"/>
                <w:lang w:eastAsia="en-US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и</w:t>
            </w:r>
            <w:r w:rsidRPr="0015692F">
              <w:rPr>
                <w:rFonts w:ascii="Times New Roman" w:hAnsi="Times New Roman" w:cs="Times New Roman"/>
                <w:spacing w:val="40"/>
                <w:sz w:val="24"/>
                <w:szCs w:val="22"/>
                <w:lang w:eastAsia="en-US"/>
              </w:rPr>
              <w:t xml:space="preserve">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общественной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 xml:space="preserve"> деятельности,</w:t>
            </w:r>
            <w:r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ab/>
              <w:t xml:space="preserve">поликультурном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общении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ab/>
            </w:r>
          </w:p>
        </w:tc>
      </w:tr>
      <w:tr w:rsidR="0015692F" w14:paraId="469715FE" w14:textId="77777777" w:rsidTr="0015692F">
        <w:tc>
          <w:tcPr>
            <w:tcW w:w="6380" w:type="dxa"/>
          </w:tcPr>
          <w:p w14:paraId="1BB430F7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961" w:type="dxa"/>
          </w:tcPr>
          <w:p w14:paraId="6AC73BE2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ПРб.03. Сформированность умений</w:t>
            </w:r>
          </w:p>
          <w:p w14:paraId="78514A3B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применять исторические знания в</w:t>
            </w:r>
          </w:p>
          <w:p w14:paraId="6199A075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профессиональной и общественной</w:t>
            </w:r>
          </w:p>
          <w:p w14:paraId="5DAD9F6A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поликультурном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общении.</w:t>
            </w:r>
          </w:p>
          <w:p w14:paraId="68C98976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</w:t>
            </w:r>
          </w:p>
          <w:p w14:paraId="16AB598C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диалог, обосновывать свою точку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дискуссии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исторической тематике</w:t>
            </w:r>
          </w:p>
        </w:tc>
      </w:tr>
      <w:tr w:rsidR="0015692F" w14:paraId="2ED77EC5" w14:textId="77777777" w:rsidTr="0015692F">
        <w:tc>
          <w:tcPr>
            <w:tcW w:w="6380" w:type="dxa"/>
          </w:tcPr>
          <w:p w14:paraId="2D338BB7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</w:tcPr>
          <w:p w14:paraId="2D83A82D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 вести диалог, обосновывать свою точку зрения в дискуссии по исторической тематике</w:t>
            </w:r>
          </w:p>
        </w:tc>
      </w:tr>
      <w:tr w:rsidR="0015692F" w14:paraId="0315F12C" w14:textId="77777777" w:rsidTr="0015692F">
        <w:tc>
          <w:tcPr>
            <w:tcW w:w="6380" w:type="dxa"/>
          </w:tcPr>
          <w:p w14:paraId="1C271CCB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4961" w:type="dxa"/>
          </w:tcPr>
          <w:p w14:paraId="23884754" w14:textId="77777777" w:rsidR="0015692F" w:rsidRPr="0015692F" w:rsidRDefault="0015692F" w:rsidP="0015692F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ПРб.01.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ab/>
              <w:t>Сформированность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торической науке, ее специфике,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методах исторического познания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роли в решении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рогрессивного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России в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глобальном мире.</w:t>
            </w:r>
          </w:p>
          <w:p w14:paraId="3E25221B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ПРб.02. Владение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комплексом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об истории России и человечества в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целом,</w:t>
            </w:r>
          </w:p>
          <w:p w14:paraId="319A2F51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представлениями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собенном в мировом историческом </w:t>
            </w:r>
            <w:r w:rsidRPr="0015692F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</w:p>
        </w:tc>
      </w:tr>
      <w:tr w:rsidR="0015692F" w14:paraId="551B283F" w14:textId="77777777" w:rsidTr="0015692F">
        <w:tc>
          <w:tcPr>
            <w:tcW w:w="6380" w:type="dxa"/>
          </w:tcPr>
          <w:p w14:paraId="7BD1E80B" w14:textId="77777777" w:rsidR="0015692F" w:rsidRP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961" w:type="dxa"/>
          </w:tcPr>
          <w:p w14:paraId="3EBFDDA4" w14:textId="77777777" w:rsidR="0015692F" w:rsidRPr="0015692F" w:rsidRDefault="0015692F" w:rsidP="0015692F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</w:rPr>
            </w:pPr>
            <w:r w:rsidRPr="0015692F">
              <w:rPr>
                <w:rFonts w:ascii="Times New Roman" w:hAnsi="Times New Roman" w:cs="Times New Roman"/>
                <w:sz w:val="24"/>
              </w:rPr>
              <w:t>ПРб.03.</w:t>
            </w:r>
            <w:r w:rsidRPr="0015692F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Сформированность</w:t>
            </w:r>
            <w:r w:rsidRPr="0015692F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умений применять</w:t>
            </w:r>
            <w:r w:rsidRPr="0015692F">
              <w:rPr>
                <w:rFonts w:ascii="Times New Roman" w:hAnsi="Times New Roman" w:cs="Times New Roman"/>
                <w:spacing w:val="53"/>
                <w:w w:val="15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исторические</w:t>
            </w:r>
            <w:r w:rsidRPr="0015692F">
              <w:rPr>
                <w:rFonts w:ascii="Times New Roman" w:hAnsi="Times New Roman" w:cs="Times New Roman"/>
                <w:spacing w:val="53"/>
                <w:w w:val="15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знания</w:t>
            </w:r>
            <w:r w:rsidRPr="0015692F">
              <w:rPr>
                <w:rFonts w:ascii="Times New Roman" w:hAnsi="Times New Roman" w:cs="Times New Roman"/>
                <w:spacing w:val="54"/>
                <w:w w:val="15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pacing w:val="-10"/>
                <w:sz w:val="24"/>
              </w:rPr>
              <w:t>в</w:t>
            </w:r>
          </w:p>
          <w:p w14:paraId="61A6BFDB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профессиональной</w:t>
            </w:r>
            <w:r w:rsidRPr="0015692F">
              <w:rPr>
                <w:rFonts w:ascii="Times New Roman" w:hAnsi="Times New Roman" w:cs="Times New Roman"/>
                <w:spacing w:val="39"/>
                <w:sz w:val="24"/>
                <w:szCs w:val="22"/>
                <w:lang w:eastAsia="en-US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и</w:t>
            </w:r>
            <w:r w:rsidRPr="0015692F">
              <w:rPr>
                <w:rFonts w:ascii="Times New Roman" w:hAnsi="Times New Roman" w:cs="Times New Roman"/>
                <w:spacing w:val="40"/>
                <w:sz w:val="24"/>
                <w:szCs w:val="22"/>
                <w:lang w:eastAsia="en-US"/>
              </w:rPr>
              <w:t xml:space="preserve">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общественной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 xml:space="preserve"> деятельности,</w:t>
            </w:r>
            <w:r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ab/>
              <w:t xml:space="preserve">поликультурном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общении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ab/>
            </w:r>
          </w:p>
        </w:tc>
      </w:tr>
      <w:tr w:rsidR="0015692F" w14:paraId="47223C07" w14:textId="77777777" w:rsidTr="0015692F">
        <w:tc>
          <w:tcPr>
            <w:tcW w:w="6380" w:type="dxa"/>
          </w:tcPr>
          <w:p w14:paraId="0DE3E41D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961" w:type="dxa"/>
          </w:tcPr>
          <w:p w14:paraId="7AB2DD3C" w14:textId="77777777" w:rsidR="0015692F" w:rsidRPr="0015692F" w:rsidRDefault="0015692F" w:rsidP="0015692F">
            <w:pPr>
              <w:widowControl w:val="0"/>
              <w:tabs>
                <w:tab w:val="left" w:pos="884"/>
              </w:tabs>
              <w:autoSpaceDE w:val="0"/>
              <w:autoSpaceDN w:val="0"/>
              <w:ind w:right="94"/>
              <w:jc w:val="both"/>
              <w:rPr>
                <w:rFonts w:ascii="Times New Roman" w:hAnsi="Times New Roman" w:cs="Times New Roman"/>
                <w:sz w:val="24"/>
              </w:rPr>
            </w:pP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>ПРб.01.</w:t>
            </w:r>
            <w:r w:rsidRPr="0015692F">
              <w:rPr>
                <w:rFonts w:ascii="Times New Roman" w:hAnsi="Times New Roman" w:cs="Times New Roman"/>
                <w:sz w:val="24"/>
              </w:rPr>
              <w:tab/>
            </w: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 xml:space="preserve">Сформированность </w:t>
            </w:r>
            <w:r w:rsidRPr="0015692F">
              <w:rPr>
                <w:rFonts w:ascii="Times New Roman" w:hAnsi="Times New Roman" w:cs="Times New Roman"/>
                <w:sz w:val="24"/>
              </w:rPr>
              <w:t>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  <w:p w14:paraId="3ADE498C" w14:textId="77777777" w:rsidR="0015692F" w:rsidRPr="0015692F" w:rsidRDefault="0015692F" w:rsidP="0015692F">
            <w:pPr>
              <w:widowControl w:val="0"/>
              <w:tabs>
                <w:tab w:val="left" w:pos="2249"/>
                <w:tab w:val="left" w:pos="3158"/>
              </w:tabs>
              <w:autoSpaceDE w:val="0"/>
              <w:autoSpaceDN w:val="0"/>
              <w:ind w:right="96"/>
              <w:jc w:val="both"/>
              <w:rPr>
                <w:rFonts w:ascii="Times New Roman" w:hAnsi="Times New Roman" w:cs="Times New Roman"/>
                <w:sz w:val="24"/>
              </w:rPr>
            </w:pPr>
            <w:r w:rsidRPr="0015692F">
              <w:rPr>
                <w:rFonts w:ascii="Times New Roman" w:hAnsi="Times New Roman" w:cs="Times New Roman"/>
                <w:sz w:val="24"/>
              </w:rPr>
              <w:t xml:space="preserve">ПРб.02. Владение комплексом знаний об истории России и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>человечества</w:t>
            </w:r>
            <w:r w:rsidRPr="0015692F">
              <w:rPr>
                <w:rFonts w:ascii="Times New Roman" w:hAnsi="Times New Roman" w:cs="Times New Roman"/>
                <w:sz w:val="24"/>
              </w:rPr>
              <w:tab/>
            </w:r>
            <w:r w:rsidRPr="0015692F">
              <w:rPr>
                <w:rFonts w:ascii="Times New Roman" w:hAnsi="Times New Roman" w:cs="Times New Roman"/>
                <w:spacing w:val="-10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 xml:space="preserve">целом, </w:t>
            </w:r>
            <w:r w:rsidRPr="0015692F">
              <w:rPr>
                <w:rFonts w:ascii="Times New Roman" w:hAnsi="Times New Roman" w:cs="Times New Roman"/>
                <w:sz w:val="24"/>
              </w:rPr>
              <w:t>представлениями об общем и особенном</w:t>
            </w:r>
            <w:r w:rsidRPr="0015692F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в</w:t>
            </w:r>
            <w:r w:rsidRPr="0015692F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>мировом</w:t>
            </w:r>
            <w:r w:rsidRPr="0015692F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z w:val="24"/>
              </w:rPr>
              <w:t xml:space="preserve">историческом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>процессе.</w:t>
            </w:r>
          </w:p>
          <w:p w14:paraId="7CB85859" w14:textId="77777777" w:rsidR="0015692F" w:rsidRPr="0015692F" w:rsidRDefault="0015692F" w:rsidP="0015692F">
            <w:pPr>
              <w:widowControl w:val="0"/>
              <w:tabs>
                <w:tab w:val="left" w:pos="2746"/>
              </w:tabs>
              <w:autoSpaceDE w:val="0"/>
              <w:autoSpaceDN w:val="0"/>
              <w:ind w:right="96"/>
              <w:jc w:val="both"/>
              <w:rPr>
                <w:rFonts w:ascii="Times New Roman" w:hAnsi="Times New Roman" w:cs="Times New Roman"/>
                <w:sz w:val="24"/>
              </w:rPr>
            </w:pPr>
            <w:r w:rsidRPr="0015692F">
              <w:rPr>
                <w:rFonts w:ascii="Times New Roman" w:hAnsi="Times New Roman" w:cs="Times New Roman"/>
                <w:sz w:val="24"/>
              </w:rPr>
              <w:t xml:space="preserve">ПРб.04. Владение навыками проектной деятельности и исторической реконструкции с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>привлечением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</w:rPr>
              <w:t>различных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источников</w:t>
            </w:r>
          </w:p>
        </w:tc>
      </w:tr>
      <w:tr w:rsidR="0015692F" w14:paraId="7F7D6A30" w14:textId="77777777" w:rsidTr="0015692F">
        <w:tc>
          <w:tcPr>
            <w:tcW w:w="6380" w:type="dxa"/>
          </w:tcPr>
          <w:p w14:paraId="0765AF63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073CFC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961" w:type="dxa"/>
          </w:tcPr>
          <w:p w14:paraId="63063072" w14:textId="77777777" w:rsidR="0015692F" w:rsidRDefault="0015692F" w:rsidP="0015692F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7"/>
                <w:szCs w:val="28"/>
              </w:rPr>
            </w:pP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ПРб.04. Владение навыками проектной деятельности и исторической реконструкции с </w:t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привлечением</w:t>
            </w:r>
            <w:r w:rsidRPr="0015692F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ab/>
            </w:r>
            <w:r w:rsidRPr="0015692F">
              <w:rPr>
                <w:rFonts w:ascii="Times New Roman" w:hAnsi="Times New Roman" w:cs="Times New Roman"/>
                <w:spacing w:val="-2"/>
                <w:sz w:val="24"/>
                <w:szCs w:val="22"/>
                <w:lang w:eastAsia="en-US"/>
              </w:rPr>
              <w:t>различных источников</w:t>
            </w:r>
          </w:p>
        </w:tc>
      </w:tr>
    </w:tbl>
    <w:p w14:paraId="095FBF68" w14:textId="77777777" w:rsidR="0015692F" w:rsidRPr="00EB2294" w:rsidRDefault="0015692F" w:rsidP="0015692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3EB7F2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239D79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5D0DA4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E10884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10BC24" w14:textId="77777777" w:rsidR="00EB2294" w:rsidRPr="00EB2294" w:rsidRDefault="00EB2294" w:rsidP="00EB229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0EAB96" w14:textId="77777777" w:rsidR="00E65AB0" w:rsidRPr="00EB2294" w:rsidRDefault="00E65AB0">
      <w:pPr>
        <w:rPr>
          <w:rFonts w:ascii="Times New Roman" w:hAnsi="Times New Roman" w:cs="Times New Roman"/>
          <w:sz w:val="24"/>
          <w:szCs w:val="24"/>
        </w:rPr>
      </w:pPr>
    </w:p>
    <w:sectPr w:rsidR="00E65AB0" w:rsidRPr="00EB2294" w:rsidSect="00EB22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EF23" w14:textId="77777777" w:rsidR="00C9261E" w:rsidRDefault="00C9261E">
      <w:pPr>
        <w:spacing w:after="0" w:line="240" w:lineRule="auto"/>
      </w:pPr>
      <w:r>
        <w:separator/>
      </w:r>
    </w:p>
  </w:endnote>
  <w:endnote w:type="continuationSeparator" w:id="0">
    <w:p w14:paraId="7A475A75" w14:textId="77777777" w:rsidR="00C9261E" w:rsidRDefault="00C92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8A3A" w14:textId="77777777" w:rsidR="00F72AB7" w:rsidRDefault="00F72AB7" w:rsidP="00EB2294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831C07">
      <w:rPr>
        <w:noProof/>
      </w:rPr>
      <w:t>43</w:t>
    </w:r>
    <w:r>
      <w:fldChar w:fldCharType="end"/>
    </w:r>
  </w:p>
  <w:p w14:paraId="1D30A38C" w14:textId="77777777" w:rsidR="00F72AB7" w:rsidRDefault="00F72AB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972BB" w14:textId="77777777" w:rsidR="00C9261E" w:rsidRDefault="00C9261E">
      <w:pPr>
        <w:spacing w:after="0" w:line="240" w:lineRule="auto"/>
      </w:pPr>
      <w:r>
        <w:separator/>
      </w:r>
    </w:p>
  </w:footnote>
  <w:footnote w:type="continuationSeparator" w:id="0">
    <w:p w14:paraId="7AED8C7C" w14:textId="77777777" w:rsidR="00C9261E" w:rsidRDefault="00C92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BDB"/>
    <w:multiLevelType w:val="hybridMultilevel"/>
    <w:tmpl w:val="38D0FB98"/>
    <w:lvl w:ilvl="0" w:tplc="9ED03E98">
      <w:start w:val="1"/>
      <w:numFmt w:val="bullet"/>
      <w:lvlText w:val="•"/>
      <w:lvlJc w:val="left"/>
    </w:lvl>
    <w:lvl w:ilvl="1" w:tplc="ACAAA710">
      <w:numFmt w:val="decimal"/>
      <w:lvlText w:val=""/>
      <w:lvlJc w:val="left"/>
      <w:rPr>
        <w:rFonts w:cs="Times New Roman"/>
      </w:rPr>
    </w:lvl>
    <w:lvl w:ilvl="2" w:tplc="A6BCFDF6">
      <w:numFmt w:val="decimal"/>
      <w:lvlText w:val=""/>
      <w:lvlJc w:val="left"/>
      <w:rPr>
        <w:rFonts w:cs="Times New Roman"/>
      </w:rPr>
    </w:lvl>
    <w:lvl w:ilvl="3" w:tplc="7BD8A884">
      <w:numFmt w:val="decimal"/>
      <w:lvlText w:val=""/>
      <w:lvlJc w:val="left"/>
      <w:rPr>
        <w:rFonts w:cs="Times New Roman"/>
      </w:rPr>
    </w:lvl>
    <w:lvl w:ilvl="4" w:tplc="7FFA3278">
      <w:numFmt w:val="decimal"/>
      <w:lvlText w:val=""/>
      <w:lvlJc w:val="left"/>
      <w:rPr>
        <w:rFonts w:cs="Times New Roman"/>
      </w:rPr>
    </w:lvl>
    <w:lvl w:ilvl="5" w:tplc="B2FE7256">
      <w:numFmt w:val="decimal"/>
      <w:lvlText w:val=""/>
      <w:lvlJc w:val="left"/>
      <w:rPr>
        <w:rFonts w:cs="Times New Roman"/>
      </w:rPr>
    </w:lvl>
    <w:lvl w:ilvl="6" w:tplc="C026E644">
      <w:numFmt w:val="decimal"/>
      <w:lvlText w:val=""/>
      <w:lvlJc w:val="left"/>
      <w:rPr>
        <w:rFonts w:cs="Times New Roman"/>
      </w:rPr>
    </w:lvl>
    <w:lvl w:ilvl="7" w:tplc="3AE24442">
      <w:numFmt w:val="decimal"/>
      <w:lvlText w:val=""/>
      <w:lvlJc w:val="left"/>
      <w:rPr>
        <w:rFonts w:cs="Times New Roman"/>
      </w:rPr>
    </w:lvl>
    <w:lvl w:ilvl="8" w:tplc="FEB057F4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301C"/>
    <w:multiLevelType w:val="hybridMultilevel"/>
    <w:tmpl w:val="B7363D06"/>
    <w:lvl w:ilvl="0" w:tplc="8E5AB82A">
      <w:start w:val="1"/>
      <w:numFmt w:val="bullet"/>
      <w:lvlText w:val="В"/>
      <w:lvlJc w:val="left"/>
    </w:lvl>
    <w:lvl w:ilvl="1" w:tplc="C2B65A4E">
      <w:numFmt w:val="decimal"/>
      <w:lvlText w:val=""/>
      <w:lvlJc w:val="left"/>
      <w:rPr>
        <w:rFonts w:cs="Times New Roman"/>
      </w:rPr>
    </w:lvl>
    <w:lvl w:ilvl="2" w:tplc="C3BEC28C">
      <w:numFmt w:val="decimal"/>
      <w:lvlText w:val=""/>
      <w:lvlJc w:val="left"/>
      <w:rPr>
        <w:rFonts w:cs="Times New Roman"/>
      </w:rPr>
    </w:lvl>
    <w:lvl w:ilvl="3" w:tplc="FC6435F8">
      <w:numFmt w:val="decimal"/>
      <w:lvlText w:val=""/>
      <w:lvlJc w:val="left"/>
      <w:rPr>
        <w:rFonts w:cs="Times New Roman"/>
      </w:rPr>
    </w:lvl>
    <w:lvl w:ilvl="4" w:tplc="D11A783A">
      <w:numFmt w:val="decimal"/>
      <w:lvlText w:val=""/>
      <w:lvlJc w:val="left"/>
      <w:rPr>
        <w:rFonts w:cs="Times New Roman"/>
      </w:rPr>
    </w:lvl>
    <w:lvl w:ilvl="5" w:tplc="BC547934">
      <w:numFmt w:val="decimal"/>
      <w:lvlText w:val=""/>
      <w:lvlJc w:val="left"/>
      <w:rPr>
        <w:rFonts w:cs="Times New Roman"/>
      </w:rPr>
    </w:lvl>
    <w:lvl w:ilvl="6" w:tplc="23EC9598">
      <w:numFmt w:val="decimal"/>
      <w:lvlText w:val=""/>
      <w:lvlJc w:val="left"/>
      <w:rPr>
        <w:rFonts w:cs="Times New Roman"/>
      </w:rPr>
    </w:lvl>
    <w:lvl w:ilvl="7" w:tplc="5C0CABD6">
      <w:numFmt w:val="decimal"/>
      <w:lvlText w:val=""/>
      <w:lvlJc w:val="left"/>
      <w:rPr>
        <w:rFonts w:cs="Times New Roman"/>
      </w:rPr>
    </w:lvl>
    <w:lvl w:ilvl="8" w:tplc="AB5C6D54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1D1521"/>
    <w:multiLevelType w:val="multilevel"/>
    <w:tmpl w:val="AE34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9618A1"/>
    <w:multiLevelType w:val="hybridMultilevel"/>
    <w:tmpl w:val="2C3C5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81F31"/>
    <w:multiLevelType w:val="hybridMultilevel"/>
    <w:tmpl w:val="4D2882F4"/>
    <w:lvl w:ilvl="0" w:tplc="AA60B932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10B0513A"/>
    <w:multiLevelType w:val="multilevel"/>
    <w:tmpl w:val="E91202A6"/>
    <w:lvl w:ilvl="0">
      <w:start w:val="1"/>
      <w:numFmt w:val="bullet"/>
      <w:lvlText w:val="-"/>
      <w:lvlJc w:val="left"/>
      <w:rPr>
        <w:rFonts w:ascii="Century Schoolbook" w:eastAsia="Times New Roman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4791DFD"/>
    <w:multiLevelType w:val="multilevel"/>
    <w:tmpl w:val="E7A8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3789A"/>
    <w:multiLevelType w:val="multilevel"/>
    <w:tmpl w:val="EC5E5E72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cs="Times New Roman" w:hint="default"/>
        <w:color w:val="000000"/>
      </w:rPr>
    </w:lvl>
    <w:lvl w:ilvl="2">
      <w:start w:val="1"/>
      <w:numFmt w:val="decimalZero"/>
      <w:lvlText w:val="%1.%2.%3"/>
      <w:lvlJc w:val="left"/>
      <w:pPr>
        <w:ind w:left="-414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cs="Times New Roman" w:hint="default"/>
        <w:color w:val="000000"/>
      </w:rPr>
    </w:lvl>
  </w:abstractNum>
  <w:abstractNum w:abstractNumId="13" w15:restartNumberingAfterBreak="0">
    <w:nsid w:val="2EC02BE4"/>
    <w:multiLevelType w:val="multilevel"/>
    <w:tmpl w:val="FC2CC0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0100F1A"/>
    <w:multiLevelType w:val="multilevel"/>
    <w:tmpl w:val="FC364964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5" w15:restartNumberingAfterBreak="0">
    <w:nsid w:val="37701230"/>
    <w:multiLevelType w:val="multilevel"/>
    <w:tmpl w:val="B9323FD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7B31779"/>
    <w:multiLevelType w:val="multilevel"/>
    <w:tmpl w:val="9D84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cs="Times New Roman"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0F35AD"/>
    <w:multiLevelType w:val="hybridMultilevel"/>
    <w:tmpl w:val="7830633E"/>
    <w:lvl w:ilvl="0" w:tplc="81C014A6">
      <w:start w:val="1"/>
      <w:numFmt w:val="decimal"/>
      <w:lvlText w:val="%1."/>
      <w:lvlJc w:val="left"/>
      <w:pPr>
        <w:ind w:left="3" w:hanging="5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8" w15:restartNumberingAfterBreak="0">
    <w:nsid w:val="4D8B2403"/>
    <w:multiLevelType w:val="multilevel"/>
    <w:tmpl w:val="8072396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150386E"/>
    <w:multiLevelType w:val="multilevel"/>
    <w:tmpl w:val="3D426538"/>
    <w:lvl w:ilvl="0">
      <w:start w:val="1"/>
      <w:numFmt w:val="decimal"/>
      <w:lvlText w:val="%1."/>
      <w:lvlJc w:val="left"/>
      <w:rPr>
        <w:rFonts w:ascii="Franklin Gothic Medium" w:eastAsia="Times New Roman" w:hAnsi="Franklin Gothic Medium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152584A"/>
    <w:multiLevelType w:val="multilevel"/>
    <w:tmpl w:val="B90A291E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Zero"/>
      <w:lvlText w:val="%1.%2.%3"/>
      <w:lvlJc w:val="left"/>
      <w:pPr>
        <w:ind w:left="336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504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12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8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88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56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24" w:hanging="2160"/>
      </w:pPr>
      <w:rPr>
        <w:rFonts w:cs="Times New Roman" w:hint="default"/>
        <w:color w:val="000000"/>
      </w:rPr>
    </w:lvl>
  </w:abstractNum>
  <w:abstractNum w:abstractNumId="21" w15:restartNumberingAfterBreak="0">
    <w:nsid w:val="6A231BE9"/>
    <w:multiLevelType w:val="multilevel"/>
    <w:tmpl w:val="E806B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DD66AD2"/>
    <w:multiLevelType w:val="multilevel"/>
    <w:tmpl w:val="9F448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2234220">
    <w:abstractNumId w:val="0"/>
  </w:num>
  <w:num w:numId="2" w16cid:durableId="1628313882">
    <w:abstractNumId w:val="2"/>
  </w:num>
  <w:num w:numId="3" w16cid:durableId="246577130">
    <w:abstractNumId w:val="3"/>
  </w:num>
  <w:num w:numId="4" w16cid:durableId="371225906">
    <w:abstractNumId w:val="4"/>
  </w:num>
  <w:num w:numId="5" w16cid:durableId="2142337285">
    <w:abstractNumId w:val="22"/>
  </w:num>
  <w:num w:numId="6" w16cid:durableId="1016813708">
    <w:abstractNumId w:val="16"/>
  </w:num>
  <w:num w:numId="7" w16cid:durableId="1298338888">
    <w:abstractNumId w:val="11"/>
  </w:num>
  <w:num w:numId="8" w16cid:durableId="628703408">
    <w:abstractNumId w:val="7"/>
  </w:num>
  <w:num w:numId="9" w16cid:durableId="8106332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8524222">
    <w:abstractNumId w:val="9"/>
  </w:num>
  <w:num w:numId="11" w16cid:durableId="348878063">
    <w:abstractNumId w:val="12"/>
  </w:num>
  <w:num w:numId="12" w16cid:durableId="143552114">
    <w:abstractNumId w:val="20"/>
  </w:num>
  <w:num w:numId="13" w16cid:durableId="2040817807">
    <w:abstractNumId w:val="14"/>
  </w:num>
  <w:num w:numId="14" w16cid:durableId="378551102">
    <w:abstractNumId w:val="18"/>
  </w:num>
  <w:num w:numId="15" w16cid:durableId="2061903286">
    <w:abstractNumId w:val="13"/>
  </w:num>
  <w:num w:numId="16" w16cid:durableId="106122349">
    <w:abstractNumId w:val="19"/>
  </w:num>
  <w:num w:numId="17" w16cid:durableId="127089217">
    <w:abstractNumId w:val="15"/>
  </w:num>
  <w:num w:numId="18" w16cid:durableId="1028602627">
    <w:abstractNumId w:val="21"/>
  </w:num>
  <w:num w:numId="19" w16cid:durableId="2127889177">
    <w:abstractNumId w:val="10"/>
  </w:num>
  <w:num w:numId="20" w16cid:durableId="742993410">
    <w:abstractNumId w:val="5"/>
  </w:num>
  <w:num w:numId="21" w16cid:durableId="1041901411">
    <w:abstractNumId w:val="6"/>
  </w:num>
  <w:num w:numId="22" w16cid:durableId="247464605">
    <w:abstractNumId w:val="1"/>
  </w:num>
  <w:num w:numId="23" w16cid:durableId="1293169830">
    <w:abstractNumId w:val="8"/>
  </w:num>
  <w:num w:numId="24" w16cid:durableId="2176728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BDC"/>
    <w:rsid w:val="000057E7"/>
    <w:rsid w:val="00073CFC"/>
    <w:rsid w:val="00101ECC"/>
    <w:rsid w:val="0015692F"/>
    <w:rsid w:val="002E672D"/>
    <w:rsid w:val="00301E45"/>
    <w:rsid w:val="00310633"/>
    <w:rsid w:val="00316F77"/>
    <w:rsid w:val="00335C0D"/>
    <w:rsid w:val="00361D3F"/>
    <w:rsid w:val="00373B35"/>
    <w:rsid w:val="00404BDC"/>
    <w:rsid w:val="004C11D2"/>
    <w:rsid w:val="00500AD5"/>
    <w:rsid w:val="00535698"/>
    <w:rsid w:val="005D4C9B"/>
    <w:rsid w:val="00670440"/>
    <w:rsid w:val="006E3E12"/>
    <w:rsid w:val="00781305"/>
    <w:rsid w:val="00831C07"/>
    <w:rsid w:val="00891607"/>
    <w:rsid w:val="00996098"/>
    <w:rsid w:val="009A6EBD"/>
    <w:rsid w:val="00A96974"/>
    <w:rsid w:val="00AA49E8"/>
    <w:rsid w:val="00AD30A8"/>
    <w:rsid w:val="00B7391C"/>
    <w:rsid w:val="00C87BF9"/>
    <w:rsid w:val="00C9261E"/>
    <w:rsid w:val="00CB49E8"/>
    <w:rsid w:val="00CD3D78"/>
    <w:rsid w:val="00CF029F"/>
    <w:rsid w:val="00D225CA"/>
    <w:rsid w:val="00D4289A"/>
    <w:rsid w:val="00E05B0E"/>
    <w:rsid w:val="00E51444"/>
    <w:rsid w:val="00E65AB0"/>
    <w:rsid w:val="00E811BB"/>
    <w:rsid w:val="00EB2294"/>
    <w:rsid w:val="00F0451F"/>
    <w:rsid w:val="00F45EB6"/>
    <w:rsid w:val="00F7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A0ECC"/>
  <w15:docId w15:val="{CFE2A345-0D9B-4218-BE39-C9D4A8C3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229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2294"/>
    <w:pPr>
      <w:keepNext/>
      <w:spacing w:before="240" w:after="6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EB2294"/>
    <w:pPr>
      <w:spacing w:before="240" w:after="60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29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B2294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EB2294"/>
    <w:rPr>
      <w:rFonts w:ascii="Cambria" w:eastAsia="Times New Roman" w:hAnsi="Cambria" w:cs="Cambria"/>
      <w:color w:val="272727"/>
      <w:sz w:val="21"/>
      <w:szCs w:val="2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B2294"/>
  </w:style>
  <w:style w:type="character" w:customStyle="1" w:styleId="BodyTextChar">
    <w:name w:val="Body Text Char"/>
    <w:uiPriority w:val="99"/>
    <w:locked/>
    <w:rsid w:val="00EB2294"/>
    <w:rPr>
      <w:sz w:val="26"/>
      <w:shd w:val="clear" w:color="auto" w:fill="FFFFFF"/>
    </w:rPr>
  </w:style>
  <w:style w:type="paragraph" w:styleId="a3">
    <w:name w:val="Body Text"/>
    <w:basedOn w:val="a"/>
    <w:link w:val="a4"/>
    <w:uiPriority w:val="99"/>
    <w:rsid w:val="00EB2294"/>
    <w:pPr>
      <w:widowControl w:val="0"/>
      <w:shd w:val="clear" w:color="auto" w:fill="FFFFFF"/>
      <w:spacing w:after="0" w:line="322" w:lineRule="exact"/>
      <w:jc w:val="center"/>
    </w:pPr>
    <w:rPr>
      <w:rFonts w:ascii="Calibri" w:eastAsia="Times New Roman" w:hAnsi="Calibri" w:cs="Calibri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B2294"/>
    <w:rPr>
      <w:rFonts w:ascii="Calibri" w:eastAsia="Times New Roman" w:hAnsi="Calibri" w:cs="Calibri"/>
      <w:sz w:val="20"/>
      <w:szCs w:val="20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semiHidden/>
    <w:rsid w:val="00EB2294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EB2294"/>
    <w:rPr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B2294"/>
    <w:pPr>
      <w:widowControl w:val="0"/>
      <w:shd w:val="clear" w:color="auto" w:fill="FFFFFF"/>
      <w:spacing w:after="0" w:line="446" w:lineRule="exact"/>
      <w:jc w:val="both"/>
    </w:pPr>
    <w:rPr>
      <w:sz w:val="23"/>
    </w:rPr>
  </w:style>
  <w:style w:type="character" w:customStyle="1" w:styleId="21">
    <w:name w:val="Основной текст (2)_"/>
    <w:link w:val="22"/>
    <w:uiPriority w:val="99"/>
    <w:locked/>
    <w:rsid w:val="00EB2294"/>
    <w:rPr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B2294"/>
    <w:pPr>
      <w:widowControl w:val="0"/>
      <w:shd w:val="clear" w:color="auto" w:fill="FFFFFF"/>
      <w:spacing w:before="4740" w:after="300" w:line="240" w:lineRule="atLeast"/>
      <w:jc w:val="center"/>
    </w:pPr>
    <w:rPr>
      <w:b/>
      <w:sz w:val="26"/>
    </w:rPr>
  </w:style>
  <w:style w:type="character" w:customStyle="1" w:styleId="a5">
    <w:name w:val="Подпись к таблице_"/>
    <w:link w:val="a6"/>
    <w:uiPriority w:val="99"/>
    <w:locked/>
    <w:rsid w:val="00EB2294"/>
    <w:rPr>
      <w:b/>
      <w:spacing w:val="-3"/>
      <w:sz w:val="26"/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EB2294"/>
    <w:pPr>
      <w:widowControl w:val="0"/>
      <w:shd w:val="clear" w:color="auto" w:fill="FFFFFF"/>
      <w:spacing w:after="0" w:line="240" w:lineRule="atLeast"/>
    </w:pPr>
    <w:rPr>
      <w:b/>
      <w:spacing w:val="-3"/>
      <w:sz w:val="26"/>
    </w:rPr>
  </w:style>
  <w:style w:type="table" w:styleId="a7">
    <w:name w:val="Table Grid"/>
    <w:basedOn w:val="a1"/>
    <w:uiPriority w:val="99"/>
    <w:rsid w:val="00EB229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+ Полужирный"/>
    <w:aliases w:val="Интервал 0 pt23"/>
    <w:uiPriority w:val="99"/>
    <w:rsid w:val="00EB2294"/>
    <w:rPr>
      <w:b/>
      <w:spacing w:val="-3"/>
      <w:sz w:val="26"/>
    </w:rPr>
  </w:style>
  <w:style w:type="character" w:customStyle="1" w:styleId="110">
    <w:name w:val="Основной текст + 11"/>
    <w:aliases w:val="5 pt"/>
    <w:uiPriority w:val="99"/>
    <w:rsid w:val="00EB2294"/>
    <w:rPr>
      <w:sz w:val="23"/>
    </w:rPr>
  </w:style>
  <w:style w:type="character" w:customStyle="1" w:styleId="119">
    <w:name w:val="Основной текст + 119"/>
    <w:aliases w:val="5 pt11,Полужирный11,Интервал 0 pt21"/>
    <w:uiPriority w:val="99"/>
    <w:rsid w:val="00EB2294"/>
    <w:rPr>
      <w:b/>
      <w:spacing w:val="-2"/>
      <w:sz w:val="23"/>
    </w:rPr>
  </w:style>
  <w:style w:type="character" w:customStyle="1" w:styleId="12pt">
    <w:name w:val="Основной текст + 12 pt"/>
    <w:aliases w:val="Полужирный10,Курсив3,Интервал 0 pt20"/>
    <w:uiPriority w:val="99"/>
    <w:rsid w:val="00EB2294"/>
    <w:rPr>
      <w:b/>
      <w:i/>
      <w:spacing w:val="0"/>
      <w:sz w:val="24"/>
    </w:rPr>
  </w:style>
  <w:style w:type="character" w:customStyle="1" w:styleId="9">
    <w:name w:val="Основной текст + Полужирный9"/>
    <w:aliases w:val="Интервал 0 pt19"/>
    <w:uiPriority w:val="99"/>
    <w:rsid w:val="00EB2294"/>
    <w:rPr>
      <w:b/>
      <w:spacing w:val="2"/>
      <w:sz w:val="26"/>
    </w:rPr>
  </w:style>
  <w:style w:type="character" w:customStyle="1" w:styleId="Tahoma">
    <w:name w:val="Основной текст + Tahoma"/>
    <w:aliases w:val="12 pt,Курсив2,Интервал 0 pt18"/>
    <w:uiPriority w:val="99"/>
    <w:rsid w:val="00EB2294"/>
    <w:rPr>
      <w:rFonts w:ascii="Tahoma" w:hAnsi="Tahoma"/>
      <w:i/>
      <w:noProof/>
      <w:spacing w:val="0"/>
      <w:sz w:val="24"/>
    </w:rPr>
  </w:style>
  <w:style w:type="character" w:customStyle="1" w:styleId="118">
    <w:name w:val="Основной текст + 118"/>
    <w:aliases w:val="5 pt10,Полужирный9,Интервал 0 pt16"/>
    <w:uiPriority w:val="99"/>
    <w:rsid w:val="00EB2294"/>
    <w:rPr>
      <w:b/>
      <w:spacing w:val="0"/>
      <w:sz w:val="23"/>
    </w:rPr>
  </w:style>
  <w:style w:type="character" w:customStyle="1" w:styleId="81">
    <w:name w:val="Основной текст + Полужирный8"/>
    <w:aliases w:val="Интервал 0 pt17"/>
    <w:uiPriority w:val="99"/>
    <w:rsid w:val="00EB2294"/>
    <w:rPr>
      <w:b/>
      <w:spacing w:val="1"/>
      <w:sz w:val="26"/>
    </w:rPr>
  </w:style>
  <w:style w:type="character" w:customStyle="1" w:styleId="0pt2">
    <w:name w:val="Основной текст + Интервал 0 pt2"/>
    <w:uiPriority w:val="99"/>
    <w:rsid w:val="00EB2294"/>
    <w:rPr>
      <w:spacing w:val="2"/>
      <w:sz w:val="26"/>
    </w:rPr>
  </w:style>
  <w:style w:type="character" w:customStyle="1" w:styleId="117">
    <w:name w:val="Основной текст + 117"/>
    <w:aliases w:val="5 pt9,Полужирный8,Интервал 0 pt15"/>
    <w:uiPriority w:val="99"/>
    <w:rsid w:val="00EB2294"/>
    <w:rPr>
      <w:b/>
      <w:spacing w:val="0"/>
      <w:sz w:val="23"/>
    </w:rPr>
  </w:style>
  <w:style w:type="character" w:customStyle="1" w:styleId="ArialNarrow">
    <w:name w:val="Основной текст + Arial Narrow"/>
    <w:aliases w:val="10,5 pt8,Полужирный7,Интервал 0 pt14"/>
    <w:uiPriority w:val="99"/>
    <w:rsid w:val="00EB2294"/>
    <w:rPr>
      <w:rFonts w:ascii="Arial Narrow" w:hAnsi="Arial Narrow"/>
      <w:b/>
      <w:noProof/>
      <w:spacing w:val="0"/>
      <w:sz w:val="21"/>
    </w:rPr>
  </w:style>
  <w:style w:type="character" w:customStyle="1" w:styleId="116">
    <w:name w:val="Основной текст + 116"/>
    <w:aliases w:val="5 pt7,Полужирный6,Интервал 0 pt13"/>
    <w:uiPriority w:val="99"/>
    <w:rsid w:val="00EB2294"/>
    <w:rPr>
      <w:b/>
      <w:spacing w:val="-2"/>
      <w:sz w:val="23"/>
    </w:rPr>
  </w:style>
  <w:style w:type="character" w:customStyle="1" w:styleId="7">
    <w:name w:val="Основной текст + Полужирный7"/>
    <w:aliases w:val="Интервал 0 pt12"/>
    <w:uiPriority w:val="99"/>
    <w:rsid w:val="00EB2294"/>
    <w:rPr>
      <w:b/>
      <w:spacing w:val="0"/>
      <w:sz w:val="26"/>
    </w:rPr>
  </w:style>
  <w:style w:type="character" w:customStyle="1" w:styleId="0pt1">
    <w:name w:val="Основной текст + Интервал 0 pt1"/>
    <w:uiPriority w:val="99"/>
    <w:rsid w:val="00EB2294"/>
    <w:rPr>
      <w:spacing w:val="0"/>
      <w:sz w:val="26"/>
    </w:rPr>
  </w:style>
  <w:style w:type="character" w:customStyle="1" w:styleId="6">
    <w:name w:val="Основной текст + Полужирный6"/>
    <w:aliases w:val="Интервал 0 pt11"/>
    <w:uiPriority w:val="99"/>
    <w:rsid w:val="00EB2294"/>
    <w:rPr>
      <w:b/>
      <w:spacing w:val="2"/>
      <w:sz w:val="26"/>
    </w:rPr>
  </w:style>
  <w:style w:type="character" w:customStyle="1" w:styleId="115">
    <w:name w:val="Основной текст + 115"/>
    <w:aliases w:val="5 pt6,Полужирный5"/>
    <w:uiPriority w:val="99"/>
    <w:rsid w:val="00EB2294"/>
    <w:rPr>
      <w:b/>
      <w:sz w:val="23"/>
    </w:rPr>
  </w:style>
  <w:style w:type="character" w:customStyle="1" w:styleId="100">
    <w:name w:val="Основной текст + 10"/>
    <w:aliases w:val="5 pt5,Полужирный4,Интервал 0 pt10"/>
    <w:uiPriority w:val="99"/>
    <w:rsid w:val="00EB2294"/>
    <w:rPr>
      <w:b/>
      <w:spacing w:val="2"/>
      <w:sz w:val="21"/>
    </w:rPr>
  </w:style>
  <w:style w:type="character" w:customStyle="1" w:styleId="5">
    <w:name w:val="Основной текст + Полужирный5"/>
    <w:uiPriority w:val="99"/>
    <w:rsid w:val="00EB2294"/>
    <w:rPr>
      <w:b/>
      <w:sz w:val="26"/>
    </w:rPr>
  </w:style>
  <w:style w:type="character" w:customStyle="1" w:styleId="12pt1">
    <w:name w:val="Основной текст + 12 pt1"/>
    <w:aliases w:val="Полужирный3,Курсив1"/>
    <w:uiPriority w:val="99"/>
    <w:rsid w:val="00EB2294"/>
    <w:rPr>
      <w:b/>
      <w:i/>
      <w:sz w:val="24"/>
    </w:rPr>
  </w:style>
  <w:style w:type="character" w:customStyle="1" w:styleId="4">
    <w:name w:val="Основной текст + Полужирный4"/>
    <w:aliases w:val="Интервал 0 pt9"/>
    <w:uiPriority w:val="99"/>
    <w:rsid w:val="00EB2294"/>
    <w:rPr>
      <w:b/>
      <w:spacing w:val="0"/>
      <w:sz w:val="26"/>
    </w:rPr>
  </w:style>
  <w:style w:type="character" w:customStyle="1" w:styleId="31">
    <w:name w:val="Основной текст + Полужирный3"/>
    <w:uiPriority w:val="99"/>
    <w:rsid w:val="00EB2294"/>
    <w:rPr>
      <w:b/>
      <w:sz w:val="26"/>
    </w:rPr>
  </w:style>
  <w:style w:type="character" w:customStyle="1" w:styleId="114">
    <w:name w:val="Основной текст + 114"/>
    <w:aliases w:val="5 pt4,Интервал 0 pt8"/>
    <w:uiPriority w:val="99"/>
    <w:rsid w:val="00EB2294"/>
    <w:rPr>
      <w:spacing w:val="-2"/>
      <w:sz w:val="23"/>
    </w:rPr>
  </w:style>
  <w:style w:type="paragraph" w:styleId="a9">
    <w:name w:val="header"/>
    <w:basedOn w:val="a"/>
    <w:link w:val="aa"/>
    <w:uiPriority w:val="99"/>
    <w:rsid w:val="00EB229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EB2294"/>
    <w:rPr>
      <w:rFonts w:ascii="Calibri" w:eastAsia="Times New Roman" w:hAnsi="Calibri" w:cs="Calibri"/>
    </w:rPr>
  </w:style>
  <w:style w:type="paragraph" w:styleId="ab">
    <w:name w:val="footer"/>
    <w:basedOn w:val="a"/>
    <w:link w:val="ac"/>
    <w:rsid w:val="00EB229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Нижний колонтитул Знак"/>
    <w:basedOn w:val="a0"/>
    <w:link w:val="ab"/>
    <w:rsid w:val="00EB2294"/>
    <w:rPr>
      <w:rFonts w:ascii="Calibri" w:eastAsia="Times New Roman" w:hAnsi="Calibri" w:cs="Calibri"/>
    </w:rPr>
  </w:style>
  <w:style w:type="character" w:customStyle="1" w:styleId="23">
    <w:name w:val="Заголовок №2_"/>
    <w:link w:val="24"/>
    <w:uiPriority w:val="99"/>
    <w:locked/>
    <w:rsid w:val="00EB2294"/>
    <w:rPr>
      <w:b/>
      <w:spacing w:val="2"/>
      <w:sz w:val="29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EB2294"/>
    <w:pPr>
      <w:widowControl w:val="0"/>
      <w:shd w:val="clear" w:color="auto" w:fill="FFFFFF"/>
      <w:spacing w:after="180" w:line="240" w:lineRule="atLeast"/>
      <w:outlineLvl w:val="1"/>
    </w:pPr>
    <w:rPr>
      <w:b/>
      <w:spacing w:val="2"/>
      <w:sz w:val="29"/>
    </w:rPr>
  </w:style>
  <w:style w:type="table" w:customStyle="1" w:styleId="13">
    <w:name w:val="Сетка таблицы1"/>
    <w:uiPriority w:val="99"/>
    <w:rsid w:val="00EB229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EB229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B229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EB2294"/>
    <w:pPr>
      <w:ind w:left="720"/>
    </w:pPr>
    <w:rPr>
      <w:rFonts w:ascii="Calibri" w:eastAsia="Times New Roman" w:hAnsi="Calibri" w:cs="Calibri"/>
    </w:rPr>
  </w:style>
  <w:style w:type="character" w:styleId="af0">
    <w:name w:val="Strong"/>
    <w:basedOn w:val="a0"/>
    <w:uiPriority w:val="99"/>
    <w:qFormat/>
    <w:rsid w:val="00EB2294"/>
    <w:rPr>
      <w:b/>
    </w:rPr>
  </w:style>
  <w:style w:type="paragraph" w:styleId="af1">
    <w:name w:val="No Spacing"/>
    <w:link w:val="af2"/>
    <w:qFormat/>
    <w:rsid w:val="00EB2294"/>
    <w:pPr>
      <w:spacing w:after="0" w:line="240" w:lineRule="auto"/>
    </w:pPr>
    <w:rPr>
      <w:rFonts w:ascii="Calibri" w:eastAsia="Times New Roman" w:hAnsi="Calibri" w:cs="Calibri"/>
    </w:rPr>
  </w:style>
  <w:style w:type="character" w:styleId="af3">
    <w:name w:val="Hyperlink"/>
    <w:basedOn w:val="a0"/>
    <w:uiPriority w:val="99"/>
    <w:rsid w:val="00EB2294"/>
    <w:rPr>
      <w:color w:val="auto"/>
      <w:u w:val="single"/>
    </w:rPr>
  </w:style>
  <w:style w:type="character" w:customStyle="1" w:styleId="af4">
    <w:name w:val="Сноска_"/>
    <w:uiPriority w:val="99"/>
    <w:rsid w:val="00EB2294"/>
    <w:rPr>
      <w:rFonts w:ascii="Times New Roman" w:hAnsi="Times New Roman"/>
      <w:b/>
      <w:sz w:val="17"/>
      <w:u w:val="none"/>
    </w:rPr>
  </w:style>
  <w:style w:type="character" w:customStyle="1" w:styleId="af5">
    <w:name w:val="Сноска"/>
    <w:uiPriority w:val="99"/>
    <w:rsid w:val="00EB2294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7Exact">
    <w:name w:val="Основной текст (7) Exact"/>
    <w:uiPriority w:val="99"/>
    <w:rsid w:val="00EB2294"/>
    <w:rPr>
      <w:rFonts w:ascii="Times New Roman" w:hAnsi="Times New Roman"/>
      <w:b/>
      <w:spacing w:val="6"/>
      <w:sz w:val="18"/>
      <w:u w:val="none"/>
    </w:rPr>
  </w:style>
  <w:style w:type="character" w:customStyle="1" w:styleId="40">
    <w:name w:val="Основной текст (4)_"/>
    <w:uiPriority w:val="99"/>
    <w:rsid w:val="00EB2294"/>
    <w:rPr>
      <w:rFonts w:ascii="Times New Roman" w:hAnsi="Times New Roman"/>
      <w:i/>
      <w:sz w:val="19"/>
      <w:u w:val="none"/>
    </w:rPr>
  </w:style>
  <w:style w:type="character" w:customStyle="1" w:styleId="41">
    <w:name w:val="Основной текст (4)"/>
    <w:uiPriority w:val="99"/>
    <w:rsid w:val="00EB2294"/>
    <w:rPr>
      <w:rFonts w:ascii="Times New Roman" w:hAnsi="Times New Roman"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42">
    <w:name w:val="Основной текст (4) + Полужирный"/>
    <w:aliases w:val="Не курсив"/>
    <w:uiPriority w:val="99"/>
    <w:rsid w:val="00EB2294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0">
    <w:name w:val="Основной текст (5)_"/>
    <w:uiPriority w:val="99"/>
    <w:rsid w:val="00EB2294"/>
    <w:rPr>
      <w:rFonts w:ascii="Times New Roman" w:hAnsi="Times New Roman"/>
      <w:b/>
      <w:sz w:val="17"/>
      <w:u w:val="none"/>
    </w:rPr>
  </w:style>
  <w:style w:type="character" w:customStyle="1" w:styleId="51">
    <w:name w:val="Основной текст (5)"/>
    <w:uiPriority w:val="99"/>
    <w:rsid w:val="00EB2294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60">
    <w:name w:val="Основной текст (6)_"/>
    <w:uiPriority w:val="99"/>
    <w:rsid w:val="00EB2294"/>
    <w:rPr>
      <w:rFonts w:ascii="Franklin Gothic Medium" w:hAnsi="Franklin Gothic Medium"/>
      <w:sz w:val="19"/>
      <w:u w:val="none"/>
    </w:rPr>
  </w:style>
  <w:style w:type="character" w:customStyle="1" w:styleId="61">
    <w:name w:val="Основной текст (6)"/>
    <w:uiPriority w:val="99"/>
    <w:rsid w:val="00EB2294"/>
    <w:rPr>
      <w:rFonts w:ascii="Franklin Gothic Medium" w:hAnsi="Franklin Gothic Medium"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6TimesNewRoman">
    <w:name w:val="Основной текст (6) + Times New Roman"/>
    <w:aliases w:val="101,5 pt13"/>
    <w:uiPriority w:val="99"/>
    <w:rsid w:val="00EB2294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af6">
    <w:name w:val="Основной текст_"/>
    <w:link w:val="32"/>
    <w:uiPriority w:val="99"/>
    <w:locked/>
    <w:rsid w:val="00EB2294"/>
    <w:rPr>
      <w:rFonts w:ascii="Times New Roman" w:hAnsi="Times New Roman"/>
      <w:sz w:val="21"/>
      <w:shd w:val="clear" w:color="auto" w:fill="FFFFFF"/>
    </w:rPr>
  </w:style>
  <w:style w:type="character" w:customStyle="1" w:styleId="14">
    <w:name w:val="Основной текст1"/>
    <w:uiPriority w:val="99"/>
    <w:rsid w:val="00EB2294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70">
    <w:name w:val="Основной текст (7)_"/>
    <w:uiPriority w:val="99"/>
    <w:rsid w:val="00EB2294"/>
    <w:rPr>
      <w:rFonts w:ascii="Times New Roman" w:hAnsi="Times New Roman"/>
      <w:b/>
      <w:sz w:val="19"/>
      <w:u w:val="none"/>
    </w:rPr>
  </w:style>
  <w:style w:type="character" w:customStyle="1" w:styleId="72pt">
    <w:name w:val="Основной текст (7) + Интервал 2 pt"/>
    <w:uiPriority w:val="99"/>
    <w:rsid w:val="00EB2294"/>
    <w:rPr>
      <w:rFonts w:ascii="Times New Roman" w:hAnsi="Times New Roman"/>
      <w:b/>
      <w:color w:val="000000"/>
      <w:spacing w:val="40"/>
      <w:w w:val="100"/>
      <w:position w:val="0"/>
      <w:sz w:val="19"/>
      <w:u w:val="none"/>
      <w:lang w:val="ru-RU" w:eastAsia="x-none"/>
    </w:rPr>
  </w:style>
  <w:style w:type="character" w:customStyle="1" w:styleId="71">
    <w:name w:val="Основной текст (7) + Не полужирный"/>
    <w:aliases w:val="Курсив"/>
    <w:uiPriority w:val="99"/>
    <w:rsid w:val="00EB2294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72">
    <w:name w:val="Основной текст (7)"/>
    <w:uiPriority w:val="99"/>
    <w:rsid w:val="00EB2294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15">
    <w:name w:val="Заголовок №1_"/>
    <w:uiPriority w:val="99"/>
    <w:rsid w:val="00EB2294"/>
    <w:rPr>
      <w:rFonts w:ascii="Franklin Gothic Medium" w:hAnsi="Franklin Gothic Medium"/>
      <w:sz w:val="36"/>
      <w:u w:val="none"/>
    </w:rPr>
  </w:style>
  <w:style w:type="character" w:customStyle="1" w:styleId="16">
    <w:name w:val="Заголовок №1"/>
    <w:uiPriority w:val="99"/>
    <w:rsid w:val="00EB2294"/>
    <w:rPr>
      <w:rFonts w:ascii="Franklin Gothic Medium" w:hAnsi="Franklin Gothic Medium"/>
      <w:color w:val="000000"/>
      <w:spacing w:val="0"/>
      <w:w w:val="100"/>
      <w:position w:val="0"/>
      <w:sz w:val="36"/>
      <w:u w:val="none"/>
      <w:lang w:val="ru-RU" w:eastAsia="x-none"/>
    </w:rPr>
  </w:style>
  <w:style w:type="character" w:customStyle="1" w:styleId="17">
    <w:name w:val="Оглавление 1 Знак"/>
    <w:link w:val="18"/>
    <w:uiPriority w:val="99"/>
    <w:semiHidden/>
    <w:locked/>
    <w:rsid w:val="00EB2294"/>
    <w:rPr>
      <w:rFonts w:ascii="Times New Roman" w:hAnsi="Times New Roman"/>
      <w:sz w:val="21"/>
      <w:shd w:val="clear" w:color="auto" w:fill="FFFFFF"/>
    </w:rPr>
  </w:style>
  <w:style w:type="character" w:customStyle="1" w:styleId="af7">
    <w:name w:val="Оглавление"/>
    <w:uiPriority w:val="99"/>
    <w:rsid w:val="00EB2294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33">
    <w:name w:val="Заголовок №3_"/>
    <w:uiPriority w:val="99"/>
    <w:rsid w:val="00EB2294"/>
    <w:rPr>
      <w:rFonts w:ascii="Franklin Gothic Medium" w:hAnsi="Franklin Gothic Medium"/>
      <w:sz w:val="28"/>
      <w:u w:val="none"/>
    </w:rPr>
  </w:style>
  <w:style w:type="character" w:customStyle="1" w:styleId="34">
    <w:name w:val="Заголовок №3"/>
    <w:uiPriority w:val="99"/>
    <w:rsid w:val="00EB2294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af8">
    <w:name w:val="Колонтитул_"/>
    <w:uiPriority w:val="99"/>
    <w:rsid w:val="00EB2294"/>
    <w:rPr>
      <w:rFonts w:ascii="Sylfaen" w:hAnsi="Sylfaen"/>
      <w:i/>
      <w:sz w:val="17"/>
      <w:u w:val="none"/>
    </w:rPr>
  </w:style>
  <w:style w:type="character" w:customStyle="1" w:styleId="TimesNewRoman">
    <w:name w:val="Колонтитул + Times New Roman"/>
    <w:aliases w:val="12 pt1,Полужирный,Не курсив2,Интервал 0 pt,Основной текст (4) + Не курсив"/>
    <w:uiPriority w:val="99"/>
    <w:rsid w:val="00EB2294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character" w:customStyle="1" w:styleId="82">
    <w:name w:val="Основной текст (8)_"/>
    <w:uiPriority w:val="99"/>
    <w:rsid w:val="00EB2294"/>
    <w:rPr>
      <w:rFonts w:ascii="Sylfaen" w:hAnsi="Sylfaen"/>
      <w:b/>
      <w:i/>
      <w:sz w:val="21"/>
      <w:u w:val="none"/>
    </w:rPr>
  </w:style>
  <w:style w:type="character" w:customStyle="1" w:styleId="8TimesNewRoman">
    <w:name w:val="Основной текст (8) + Times New Roman"/>
    <w:aliases w:val="Не полужирный,Не курсив1"/>
    <w:uiPriority w:val="99"/>
    <w:rsid w:val="00EB2294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83">
    <w:name w:val="Основной текст (8)"/>
    <w:uiPriority w:val="99"/>
    <w:rsid w:val="00EB2294"/>
    <w:rPr>
      <w:rFonts w:ascii="Sylfaen" w:hAnsi="Sylfae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Sylfaen">
    <w:name w:val="Основной текст + Sylfaen"/>
    <w:aliases w:val="Полужирный14,Курсив6"/>
    <w:uiPriority w:val="99"/>
    <w:rsid w:val="00EB2294"/>
    <w:rPr>
      <w:rFonts w:ascii="Sylfaen" w:hAnsi="Sylfaen"/>
      <w:b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af9">
    <w:name w:val="Основной текст + Курсив"/>
    <w:uiPriority w:val="99"/>
    <w:rsid w:val="00EB2294"/>
    <w:rPr>
      <w:rFonts w:ascii="Times New Roman" w:hAnsi="Times New Roman"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pt">
    <w:name w:val="Основной текст + 4 pt"/>
    <w:uiPriority w:val="99"/>
    <w:rsid w:val="00EB2294"/>
    <w:rPr>
      <w:rFonts w:ascii="Times New Roman" w:hAnsi="Times New Roman"/>
      <w:color w:val="000000"/>
      <w:spacing w:val="0"/>
      <w:w w:val="100"/>
      <w:position w:val="0"/>
      <w:sz w:val="8"/>
      <w:shd w:val="clear" w:color="auto" w:fill="FFFFFF"/>
      <w:lang w:val="ru-RU" w:eastAsia="x-none"/>
    </w:rPr>
  </w:style>
  <w:style w:type="character" w:customStyle="1" w:styleId="90">
    <w:name w:val="Основной текст (9) + Не курсив"/>
    <w:uiPriority w:val="99"/>
    <w:rsid w:val="00EB2294"/>
  </w:style>
  <w:style w:type="character" w:customStyle="1" w:styleId="91">
    <w:name w:val="Основной текст (9)"/>
    <w:uiPriority w:val="99"/>
    <w:rsid w:val="00EB2294"/>
  </w:style>
  <w:style w:type="character" w:customStyle="1" w:styleId="9Sylfaen">
    <w:name w:val="Основной текст (9) + Sylfaen"/>
    <w:aliases w:val="Полужирный13"/>
    <w:uiPriority w:val="99"/>
    <w:rsid w:val="00EB2294"/>
    <w:rPr>
      <w:rFonts w:ascii="Sylfaen" w:hAnsi="Sylfaen"/>
      <w:b/>
      <w:i/>
      <w:sz w:val="21"/>
      <w:u w:val="none"/>
    </w:rPr>
  </w:style>
  <w:style w:type="character" w:customStyle="1" w:styleId="25">
    <w:name w:val="Основной текст2"/>
    <w:uiPriority w:val="99"/>
    <w:rsid w:val="00EB2294"/>
    <w:rPr>
      <w:rFonts w:ascii="Times New Roman" w:hAnsi="Times New Roman"/>
      <w:color w:val="000000"/>
      <w:spacing w:val="0"/>
      <w:w w:val="100"/>
      <w:position w:val="0"/>
      <w:sz w:val="21"/>
      <w:u w:val="single"/>
      <w:shd w:val="clear" w:color="auto" w:fill="FFFFFF"/>
      <w:lang w:val="ru-RU" w:eastAsia="x-none"/>
    </w:rPr>
  </w:style>
  <w:style w:type="character" w:customStyle="1" w:styleId="92">
    <w:name w:val="Основной текст (9)_"/>
    <w:uiPriority w:val="99"/>
    <w:rsid w:val="00EB2294"/>
    <w:rPr>
      <w:rFonts w:ascii="Times New Roman" w:hAnsi="Times New Roman"/>
      <w:i/>
      <w:sz w:val="21"/>
      <w:u w:val="none"/>
    </w:rPr>
  </w:style>
  <w:style w:type="character" w:customStyle="1" w:styleId="93">
    <w:name w:val="Основной текст + 9"/>
    <w:aliases w:val="5 pt12,Полужирный12"/>
    <w:uiPriority w:val="99"/>
    <w:rsid w:val="00EB2294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afa">
    <w:name w:val="Колонтитул"/>
    <w:uiPriority w:val="99"/>
    <w:rsid w:val="00EB2294"/>
    <w:rPr>
      <w:rFonts w:ascii="Sylfaen" w:hAnsi="Sylfaen"/>
      <w:i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35">
    <w:name w:val="Заголовок №3 + Малые прописные"/>
    <w:uiPriority w:val="99"/>
    <w:rsid w:val="00EB2294"/>
    <w:rPr>
      <w:rFonts w:ascii="Franklin Gothic Medium" w:hAnsi="Franklin Gothic Medium"/>
      <w:smallCaps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920">
    <w:name w:val="Основной текст + 92"/>
    <w:aliases w:val="5 pt3,Полужирный2,Малые прописные"/>
    <w:uiPriority w:val="99"/>
    <w:rsid w:val="00EB2294"/>
    <w:rPr>
      <w:rFonts w:ascii="Times New Roman" w:hAnsi="Times New Roman"/>
      <w:b/>
      <w:smallCaps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910">
    <w:name w:val="Основной текст + 91"/>
    <w:aliases w:val="5 pt2,Курсив5"/>
    <w:uiPriority w:val="99"/>
    <w:rsid w:val="00EB2294"/>
    <w:rPr>
      <w:rFonts w:ascii="Times New Roman" w:hAnsi="Times New Roman"/>
      <w:i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101">
    <w:name w:val="Основной текст (10)_"/>
    <w:uiPriority w:val="99"/>
    <w:rsid w:val="00EB2294"/>
    <w:rPr>
      <w:rFonts w:ascii="Franklin Gothic Medium" w:hAnsi="Franklin Gothic Medium"/>
      <w:sz w:val="28"/>
      <w:u w:val="none"/>
    </w:rPr>
  </w:style>
  <w:style w:type="character" w:customStyle="1" w:styleId="102">
    <w:name w:val="Основной текст (10)"/>
    <w:uiPriority w:val="99"/>
    <w:rsid w:val="00EB2294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TimesNewRoman1">
    <w:name w:val="Колонтитул + Times New Roman1"/>
    <w:aliases w:val="9,5 pt1,Полужирный1"/>
    <w:uiPriority w:val="99"/>
    <w:rsid w:val="00EB2294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2">
    <w:name w:val="Основной текст (5) + Не полужирный"/>
    <w:aliases w:val="Курсив4,Интервал 0 pt1"/>
    <w:uiPriority w:val="99"/>
    <w:rsid w:val="00EB2294"/>
    <w:rPr>
      <w:rFonts w:ascii="Times New Roman" w:hAnsi="Times New Roman"/>
      <w:b/>
      <w:i/>
      <w:color w:val="000000"/>
      <w:spacing w:val="10"/>
      <w:w w:val="100"/>
      <w:position w:val="0"/>
      <w:sz w:val="17"/>
      <w:u w:val="none"/>
      <w:lang w:val="ru-RU" w:eastAsia="x-none"/>
    </w:rPr>
  </w:style>
  <w:style w:type="character" w:customStyle="1" w:styleId="111">
    <w:name w:val="Основной текст (11)_"/>
    <w:uiPriority w:val="99"/>
    <w:rsid w:val="00EB2294"/>
    <w:rPr>
      <w:rFonts w:ascii="Sylfaen" w:hAnsi="Sylfaen"/>
      <w:sz w:val="14"/>
      <w:u w:val="none"/>
    </w:rPr>
  </w:style>
  <w:style w:type="character" w:customStyle="1" w:styleId="112">
    <w:name w:val="Основной текст (11)"/>
    <w:uiPriority w:val="99"/>
    <w:rsid w:val="00EB2294"/>
    <w:rPr>
      <w:rFonts w:ascii="Sylfaen" w:hAnsi="Sylfaen"/>
      <w:color w:val="000000"/>
      <w:spacing w:val="0"/>
      <w:w w:val="100"/>
      <w:position w:val="0"/>
      <w:sz w:val="14"/>
      <w:u w:val="none"/>
      <w:lang w:val="ru-RU" w:eastAsia="x-none"/>
    </w:rPr>
  </w:style>
  <w:style w:type="paragraph" w:customStyle="1" w:styleId="32">
    <w:name w:val="Основной текст3"/>
    <w:basedOn w:val="a"/>
    <w:link w:val="af6"/>
    <w:uiPriority w:val="99"/>
    <w:rsid w:val="00EB2294"/>
    <w:pPr>
      <w:widowControl w:val="0"/>
      <w:shd w:val="clear" w:color="auto" w:fill="FFFFFF"/>
      <w:spacing w:after="2520" w:line="221" w:lineRule="exact"/>
      <w:ind w:hanging="520"/>
    </w:pPr>
    <w:rPr>
      <w:rFonts w:ascii="Times New Roman" w:hAnsi="Times New Roman"/>
      <w:sz w:val="21"/>
    </w:rPr>
  </w:style>
  <w:style w:type="paragraph" w:styleId="18">
    <w:name w:val="toc 1"/>
    <w:basedOn w:val="a"/>
    <w:link w:val="17"/>
    <w:autoRedefine/>
    <w:uiPriority w:val="99"/>
    <w:semiHidden/>
    <w:rsid w:val="00EB2294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hAnsi="Times New Roman"/>
      <w:sz w:val="21"/>
    </w:rPr>
  </w:style>
  <w:style w:type="paragraph" w:styleId="26">
    <w:name w:val="toc 2"/>
    <w:basedOn w:val="a"/>
    <w:autoRedefine/>
    <w:uiPriority w:val="99"/>
    <w:semiHidden/>
    <w:rsid w:val="00EB2294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36">
    <w:name w:val="toc 3"/>
    <w:basedOn w:val="a"/>
    <w:autoRedefine/>
    <w:uiPriority w:val="99"/>
    <w:semiHidden/>
    <w:rsid w:val="00EB2294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210">
    <w:name w:val="Заголовок 21"/>
    <w:basedOn w:val="a"/>
    <w:next w:val="a"/>
    <w:uiPriority w:val="99"/>
    <w:semiHidden/>
    <w:rsid w:val="00EB2294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810">
    <w:name w:val="Заголовок 81"/>
    <w:basedOn w:val="a"/>
    <w:next w:val="a"/>
    <w:uiPriority w:val="99"/>
    <w:semiHidden/>
    <w:rsid w:val="00EB2294"/>
    <w:pPr>
      <w:keepNext/>
      <w:keepLines/>
      <w:spacing w:before="40" w:after="0" w:line="240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19">
    <w:name w:val="Просмотренная гиперссылка1"/>
    <w:uiPriority w:val="99"/>
    <w:semiHidden/>
    <w:rsid w:val="00EB2294"/>
    <w:rPr>
      <w:color w:val="800080"/>
      <w:u w:val="single"/>
    </w:rPr>
  </w:style>
  <w:style w:type="paragraph" w:styleId="afb">
    <w:name w:val="Normal (Web)"/>
    <w:basedOn w:val="a"/>
    <w:uiPriority w:val="99"/>
    <w:semiHidden/>
    <w:rsid w:val="00EB2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uiPriority w:val="99"/>
    <w:semiHidden/>
    <w:rsid w:val="00EB22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semiHidden/>
    <w:rsid w:val="00EB2294"/>
    <w:rPr>
      <w:rFonts w:ascii="Calibri" w:eastAsia="Times New Roman" w:hAnsi="Calibri" w:cs="Times New Roman"/>
      <w:sz w:val="20"/>
      <w:szCs w:val="20"/>
      <w:lang w:eastAsia="ru-RU"/>
    </w:rPr>
  </w:style>
  <w:style w:type="paragraph" w:styleId="afe">
    <w:name w:val="List"/>
    <w:basedOn w:val="a"/>
    <w:uiPriority w:val="99"/>
    <w:semiHidden/>
    <w:rsid w:val="00EB229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2"/>
    <w:basedOn w:val="a"/>
    <w:uiPriority w:val="99"/>
    <w:semiHidden/>
    <w:rsid w:val="00EB229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uiPriority w:val="99"/>
    <w:semiHidden/>
    <w:locked/>
    <w:rsid w:val="00EB2294"/>
    <w:rPr>
      <w:rFonts w:ascii="Times New Roman" w:hAnsi="Times New Roman"/>
      <w:sz w:val="24"/>
    </w:rPr>
  </w:style>
  <w:style w:type="paragraph" w:styleId="aff">
    <w:name w:val="Body Text Indent"/>
    <w:aliases w:val="текст,Основной текст 1,Основной текст 1 Знак Знак Знак,Основной текст 1 Знак"/>
    <w:basedOn w:val="a"/>
    <w:link w:val="aff0"/>
    <w:semiHidden/>
    <w:rsid w:val="00EB2294"/>
    <w:pPr>
      <w:spacing w:after="120" w:line="240" w:lineRule="auto"/>
      <w:ind w:left="283"/>
    </w:pPr>
    <w:rPr>
      <w:rFonts w:ascii="Calibri" w:eastAsia="Times New Roman" w:hAnsi="Calibri" w:cs="Calibri"/>
      <w:sz w:val="20"/>
      <w:szCs w:val="20"/>
    </w:rPr>
  </w:style>
  <w:style w:type="character" w:customStyle="1" w:styleId="aff0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f"/>
    <w:semiHidden/>
    <w:rsid w:val="00EB2294"/>
    <w:rPr>
      <w:rFonts w:ascii="Calibri" w:eastAsia="Times New Roman" w:hAnsi="Calibri" w:cs="Calibri"/>
      <w:sz w:val="20"/>
      <w:szCs w:val="20"/>
    </w:rPr>
  </w:style>
  <w:style w:type="character" w:customStyle="1" w:styleId="1a">
    <w:name w:val="Основной текст с отступом Знак1"/>
    <w:aliases w:val="текст Знак1,Основной текст 1 Знак2,Основной текст 1 Знак Знак Знак Знак1,Основной текст 1 Знак Знак1"/>
    <w:uiPriority w:val="99"/>
    <w:semiHidden/>
    <w:rsid w:val="00EB2294"/>
    <w:rPr>
      <w:sz w:val="22"/>
      <w:lang w:val="x-none" w:eastAsia="en-US"/>
    </w:rPr>
  </w:style>
  <w:style w:type="paragraph" w:styleId="aff1">
    <w:name w:val="Subtitle"/>
    <w:basedOn w:val="a"/>
    <w:next w:val="a3"/>
    <w:link w:val="aff2"/>
    <w:qFormat/>
    <w:rsid w:val="00EB2294"/>
    <w:pPr>
      <w:spacing w:after="0" w:line="36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aff2">
    <w:name w:val="Подзаголовок Знак"/>
    <w:basedOn w:val="a0"/>
    <w:link w:val="aff1"/>
    <w:rsid w:val="00EB2294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28">
    <w:name w:val="Body Text 2"/>
    <w:basedOn w:val="a"/>
    <w:link w:val="29"/>
    <w:uiPriority w:val="99"/>
    <w:semiHidden/>
    <w:rsid w:val="00EB2294"/>
    <w:pPr>
      <w:spacing w:after="120" w:line="48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EB2294"/>
    <w:rPr>
      <w:rFonts w:ascii="Calibri" w:eastAsia="Times New Roman" w:hAnsi="Calibri" w:cs="Times New Roman"/>
      <w:sz w:val="24"/>
      <w:szCs w:val="24"/>
      <w:lang w:eastAsia="ru-RU"/>
    </w:rPr>
  </w:style>
  <w:style w:type="paragraph" w:styleId="2a">
    <w:name w:val="Body Text Indent 2"/>
    <w:basedOn w:val="a"/>
    <w:link w:val="2b"/>
    <w:rsid w:val="00EB2294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0"/>
    <w:link w:val="2a"/>
    <w:rsid w:val="00EB229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b">
    <w:name w:val="Заголовок оглавления1"/>
    <w:basedOn w:val="1"/>
    <w:next w:val="a"/>
    <w:uiPriority w:val="99"/>
    <w:semiHidden/>
    <w:rsid w:val="00EB2294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220">
    <w:name w:val="Основной текст 22"/>
    <w:basedOn w:val="a"/>
    <w:uiPriority w:val="99"/>
    <w:rsid w:val="00EB2294"/>
    <w:pPr>
      <w:overflowPunct w:val="0"/>
      <w:autoSpaceDE w:val="0"/>
      <w:autoSpaceDN w:val="0"/>
      <w:adjustRightInd w:val="0"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Знак2"/>
    <w:basedOn w:val="a"/>
    <w:uiPriority w:val="99"/>
    <w:rsid w:val="00EB229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"/>
    <w:uiPriority w:val="99"/>
    <w:rsid w:val="00EB2294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EB229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">
    <w:name w:val="Текст сноски Знак1"/>
    <w:uiPriority w:val="99"/>
    <w:semiHidden/>
    <w:rsid w:val="00EB2294"/>
    <w:rPr>
      <w:rFonts w:ascii="Times New Roman" w:hAnsi="Times New Roman"/>
      <w:sz w:val="20"/>
      <w:lang w:val="x-none" w:eastAsia="ru-RU"/>
    </w:rPr>
  </w:style>
  <w:style w:type="character" w:customStyle="1" w:styleId="0pt">
    <w:name w:val="Основной текст + Интервал 0 pt"/>
    <w:uiPriority w:val="99"/>
    <w:rsid w:val="00EB2294"/>
    <w:rPr>
      <w:rFonts w:ascii="Century Schoolbook" w:hAnsi="Century Schoolbook"/>
      <w:color w:val="000000"/>
      <w:spacing w:val="3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0pt">
    <w:name w:val="Основной текст (4) + Интервал 0 pt"/>
    <w:uiPriority w:val="99"/>
    <w:rsid w:val="00EB2294"/>
    <w:rPr>
      <w:rFonts w:ascii="Century Schoolbook" w:hAnsi="Century Schoolbook"/>
      <w:i/>
      <w:color w:val="000000"/>
      <w:spacing w:val="6"/>
      <w:w w:val="100"/>
      <w:position w:val="0"/>
      <w:sz w:val="19"/>
      <w:u w:val="none"/>
      <w:shd w:val="clear" w:color="auto" w:fill="FFFFFF"/>
      <w:lang w:val="ru-RU" w:eastAsia="x-none"/>
    </w:rPr>
  </w:style>
  <w:style w:type="table" w:customStyle="1" w:styleId="2d">
    <w:name w:val="Сетка таблицы2"/>
    <w:uiPriority w:val="99"/>
    <w:rsid w:val="00EB229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EB229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uiPriority w:val="99"/>
    <w:semiHidden/>
    <w:rsid w:val="00EB2294"/>
    <w:rPr>
      <w:rFonts w:ascii="Cambria" w:hAnsi="Cambria"/>
      <w:b/>
      <w:i/>
      <w:sz w:val="28"/>
      <w:lang w:val="x-none" w:eastAsia="en-US"/>
    </w:rPr>
  </w:style>
  <w:style w:type="character" w:customStyle="1" w:styleId="811">
    <w:name w:val="Заголовок 8 Знак1"/>
    <w:uiPriority w:val="99"/>
    <w:semiHidden/>
    <w:rsid w:val="00EB2294"/>
    <w:rPr>
      <w:rFonts w:ascii="Calibri" w:hAnsi="Calibri"/>
      <w:i/>
      <w:sz w:val="24"/>
      <w:lang w:val="x-none" w:eastAsia="en-US"/>
    </w:rPr>
  </w:style>
  <w:style w:type="character" w:styleId="aff4">
    <w:name w:val="FollowedHyperlink"/>
    <w:basedOn w:val="a0"/>
    <w:uiPriority w:val="99"/>
    <w:semiHidden/>
    <w:rsid w:val="00EB2294"/>
    <w:rPr>
      <w:color w:val="800080"/>
      <w:u w:val="single"/>
    </w:rPr>
  </w:style>
  <w:style w:type="character" w:customStyle="1" w:styleId="TimesNewRoman2">
    <w:name w:val="Колонтитул + Times New Roman2"/>
    <w:aliases w:val="12 pt2,Полужирный15,Не курсив3,Интервал 0 pt2"/>
    <w:uiPriority w:val="99"/>
    <w:rsid w:val="00EB2294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paragraph" w:styleId="aff5">
    <w:name w:val="Title"/>
    <w:basedOn w:val="a"/>
    <w:link w:val="aff6"/>
    <w:qFormat/>
    <w:rsid w:val="00EB229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Заголовок Знак"/>
    <w:basedOn w:val="a0"/>
    <w:link w:val="aff5"/>
    <w:rsid w:val="00EB22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Без интервала Знак"/>
    <w:link w:val="af1"/>
    <w:locked/>
    <w:rsid w:val="00EB2294"/>
    <w:rPr>
      <w:rFonts w:ascii="Calibri" w:eastAsia="Times New Roman" w:hAnsi="Calibri" w:cs="Calibri"/>
    </w:rPr>
  </w:style>
  <w:style w:type="paragraph" w:styleId="aff7">
    <w:name w:val="Intense Quote"/>
    <w:basedOn w:val="a"/>
    <w:next w:val="a"/>
    <w:link w:val="aff8"/>
    <w:uiPriority w:val="30"/>
    <w:qFormat/>
    <w:rsid w:val="00EB2294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8">
    <w:name w:val="Выделенная цитата Знак"/>
    <w:basedOn w:val="a0"/>
    <w:link w:val="aff7"/>
    <w:uiPriority w:val="30"/>
    <w:rsid w:val="00EB2294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d">
    <w:name w:val="Верхний колонтитул Знак1"/>
    <w:uiPriority w:val="99"/>
    <w:semiHidden/>
    <w:rsid w:val="00EB2294"/>
  </w:style>
  <w:style w:type="character" w:customStyle="1" w:styleId="1e">
    <w:name w:val="Нижний колонтитул Знак1"/>
    <w:uiPriority w:val="99"/>
    <w:semiHidden/>
    <w:rsid w:val="00EB2294"/>
  </w:style>
  <w:style w:type="character" w:customStyle="1" w:styleId="1f">
    <w:name w:val="Текст выноски Знак1"/>
    <w:uiPriority w:val="99"/>
    <w:semiHidden/>
    <w:rsid w:val="00EB2294"/>
    <w:rPr>
      <w:rFonts w:ascii="Tahoma" w:hAnsi="Tahoma"/>
      <w:sz w:val="16"/>
    </w:rPr>
  </w:style>
  <w:style w:type="table" w:customStyle="1" w:styleId="37">
    <w:name w:val="Сетка таблицы3"/>
    <w:basedOn w:val="a1"/>
    <w:next w:val="a7"/>
    <w:uiPriority w:val="39"/>
    <w:rsid w:val="00EB22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7"/>
    <w:rsid w:val="00156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68</Pages>
  <Words>20810</Words>
  <Characters>118621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</dc:creator>
  <cp:keywords/>
  <dc:description/>
  <cp:lastModifiedBy>selll selll</cp:lastModifiedBy>
  <cp:revision>22</cp:revision>
  <dcterms:created xsi:type="dcterms:W3CDTF">2020-01-28T13:57:00Z</dcterms:created>
  <dcterms:modified xsi:type="dcterms:W3CDTF">2023-10-01T09:02:00Z</dcterms:modified>
</cp:coreProperties>
</file>